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BE114A" w14:textId="67F926D1" w:rsidR="00DF7E78" w:rsidRPr="00E8244F" w:rsidRDefault="00FF0FBE" w:rsidP="00DF7E78">
      <w:pPr>
        <w:tabs>
          <w:tab w:val="left" w:pos="4395"/>
        </w:tabs>
        <w:spacing w:line="276" w:lineRule="auto"/>
        <w:rPr>
          <w:rFonts w:cs="Arial"/>
          <w:b/>
          <w:sz w:val="22"/>
          <w:szCs w:val="22"/>
        </w:rPr>
      </w:pPr>
      <w:r w:rsidRPr="0004798F">
        <w:rPr>
          <w:noProof/>
        </w:rPr>
        <w:drawing>
          <wp:anchor distT="0" distB="0" distL="114300" distR="114300" simplePos="0" relativeHeight="251702272" behindDoc="0" locked="0" layoutInCell="1" allowOverlap="1" wp14:anchorId="71D70248" wp14:editId="39FB9A13">
            <wp:simplePos x="0" y="0"/>
            <wp:positionH relativeFrom="column">
              <wp:posOffset>4879340</wp:posOffset>
            </wp:positionH>
            <wp:positionV relativeFrom="paragraph">
              <wp:posOffset>-746760</wp:posOffset>
            </wp:positionV>
            <wp:extent cx="1715862" cy="412860"/>
            <wp:effectExtent l="0" t="0" r="0" b="6350"/>
            <wp:wrapNone/>
            <wp:docPr id="41" name="Obraz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5862" cy="41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F7E78" w:rsidRPr="00E8244F">
        <w:rPr>
          <w:rFonts w:cs="Arial"/>
          <w:b/>
        </w:rPr>
        <w:t>Załącznik 9. INFORMACJA O METODZIE WYKONANIA PRAC (tzw. METHOD STATEMENT)</w:t>
      </w:r>
      <w:r w:rsidR="00DF7E78" w:rsidRPr="00E8244F">
        <w:rPr>
          <w:rFonts w:cs="Arial"/>
          <w:b/>
          <w:sz w:val="22"/>
          <w:szCs w:val="22"/>
        </w:rPr>
        <w:t xml:space="preserve"> </w:t>
      </w:r>
    </w:p>
    <w:p w14:paraId="41AA1A93" w14:textId="77777777" w:rsidR="00DF7E78" w:rsidRPr="00E8244F" w:rsidRDefault="00DF7E78" w:rsidP="00DF7E78">
      <w:pPr>
        <w:rPr>
          <w:rFonts w:cs="Arial"/>
          <w:i/>
          <w:color w:val="000000"/>
        </w:rPr>
      </w:pPr>
      <w:r w:rsidRPr="00E8244F">
        <w:rPr>
          <w:rFonts w:cs="Arial"/>
          <w:b/>
          <w:i/>
          <w:color w:val="000000"/>
          <w:u w:val="single"/>
        </w:rPr>
        <w:t>UWAGA:</w:t>
      </w:r>
      <w:r w:rsidRPr="00E8244F">
        <w:rPr>
          <w:rFonts w:cs="Arial"/>
          <w:i/>
          <w:color w:val="000000"/>
        </w:rPr>
        <w:t xml:space="preserve"> Załącznik stosowany w przypadku potrzeby uszczegółowienia technologii lub organizacji prac dla danej operacji/zadania nieuwzględnionego w POR. W wyjątkowych sytuacjach, za zgodą Służb BHP spółek </w:t>
      </w:r>
      <w:r w:rsidR="00E22D5C" w:rsidRPr="00E8244F">
        <w:rPr>
          <w:rFonts w:cs="Arial"/>
          <w:i/>
        </w:rPr>
        <w:t xml:space="preserve">Grupy </w:t>
      </w:r>
      <w:r w:rsidRPr="00E8244F">
        <w:rPr>
          <w:rFonts w:cs="Arial"/>
          <w:i/>
        </w:rPr>
        <w:t>PGE</w:t>
      </w:r>
      <w:r w:rsidR="00E22D5C" w:rsidRPr="00E8244F">
        <w:rPr>
          <w:rFonts w:cs="Arial"/>
          <w:i/>
        </w:rPr>
        <w:t xml:space="preserve"> EC</w:t>
      </w:r>
      <w:r w:rsidRPr="00E8244F">
        <w:rPr>
          <w:rFonts w:cs="Arial"/>
          <w:i/>
          <w:color w:val="000000"/>
        </w:rPr>
        <w:t>, m</w:t>
      </w:r>
      <w:r w:rsidRPr="00E8244F">
        <w:rPr>
          <w:rFonts w:cs="Arial"/>
          <w:i/>
        </w:rPr>
        <w:t>oże stanowić samodzielny dokument.</w:t>
      </w:r>
    </w:p>
    <w:tbl>
      <w:tblPr>
        <w:tblW w:w="9923" w:type="dxa"/>
        <w:tblInd w:w="172" w:type="dxa"/>
        <w:tblLayout w:type="fixed"/>
        <w:tblCellMar>
          <w:left w:w="0" w:type="dxa"/>
          <w:right w:w="28" w:type="dxa"/>
        </w:tblCellMar>
        <w:tblLook w:val="04A0" w:firstRow="1" w:lastRow="0" w:firstColumn="1" w:lastColumn="0" w:noHBand="0" w:noVBand="1"/>
      </w:tblPr>
      <w:tblGrid>
        <w:gridCol w:w="1843"/>
        <w:gridCol w:w="1251"/>
        <w:gridCol w:w="308"/>
        <w:gridCol w:w="425"/>
        <w:gridCol w:w="709"/>
        <w:gridCol w:w="1843"/>
        <w:gridCol w:w="283"/>
        <w:gridCol w:w="3261"/>
      </w:tblGrid>
      <w:tr w:rsidR="00DF7E78" w:rsidRPr="00E8244F" w14:paraId="2ED118B9" w14:textId="77777777" w:rsidTr="00AD1CC0">
        <w:trPr>
          <w:trHeight w:val="356"/>
        </w:trPr>
        <w:tc>
          <w:tcPr>
            <w:tcW w:w="9923" w:type="dxa"/>
            <w:gridSpan w:val="8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FBFBF"/>
            <w:noWrap/>
            <w:hideMark/>
          </w:tcPr>
          <w:p w14:paraId="35CA5950" w14:textId="77777777" w:rsidR="00DF7E78" w:rsidRPr="00E8244F" w:rsidRDefault="00DF7E78" w:rsidP="00AD1CC0">
            <w:pPr>
              <w:jc w:val="center"/>
              <w:rPr>
                <w:rFonts w:cs="Arial"/>
                <w:color w:val="000000"/>
              </w:rPr>
            </w:pPr>
            <w:r w:rsidRPr="00E8244F">
              <w:rPr>
                <w:rFonts w:cs="Arial"/>
                <w:b/>
                <w:sz w:val="24"/>
              </w:rPr>
              <w:t>INFORMACJA O METODZIE WYKONANIA PRAC (METHOD STATEMENT)</w:t>
            </w:r>
          </w:p>
        </w:tc>
      </w:tr>
      <w:tr w:rsidR="00DF7E78" w:rsidRPr="00E8244F" w14:paraId="61A45B34" w14:textId="77777777" w:rsidTr="00AD1CC0">
        <w:trPr>
          <w:trHeight w:val="300"/>
        </w:trPr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hideMark/>
          </w:tcPr>
          <w:p w14:paraId="26AE2FB3" w14:textId="77777777" w:rsidR="00DF7E78" w:rsidRPr="00E8244F" w:rsidRDefault="00DF7E78" w:rsidP="00AD1CC0">
            <w:pPr>
              <w:rPr>
                <w:rFonts w:cs="Arial"/>
                <w:b/>
                <w:color w:val="000000"/>
                <w:szCs w:val="18"/>
              </w:rPr>
            </w:pPr>
            <w:r w:rsidRPr="00E8244F">
              <w:rPr>
                <w:rFonts w:cs="Arial"/>
                <w:b/>
                <w:color w:val="000000"/>
                <w:szCs w:val="18"/>
              </w:rPr>
              <w:t>Nazwa Projektu /Nr polecenia na pracę</w:t>
            </w:r>
          </w:p>
        </w:tc>
        <w:tc>
          <w:tcPr>
            <w:tcW w:w="8080" w:type="dxa"/>
            <w:gridSpan w:val="7"/>
            <w:tcBorders>
              <w:top w:val="single" w:sz="2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hideMark/>
          </w:tcPr>
          <w:p w14:paraId="0368AC3D" w14:textId="570BB36A" w:rsidR="00DF7E78" w:rsidRPr="00E8244F" w:rsidRDefault="00DF7E78" w:rsidP="00AD1CC0">
            <w:pPr>
              <w:rPr>
                <w:rFonts w:cs="Arial"/>
                <w:color w:val="000000"/>
                <w:szCs w:val="18"/>
              </w:rPr>
            </w:pPr>
          </w:p>
        </w:tc>
      </w:tr>
      <w:tr w:rsidR="00DF7E78" w:rsidRPr="00E8244F" w14:paraId="1898503E" w14:textId="77777777" w:rsidTr="00AD1CC0">
        <w:trPr>
          <w:trHeight w:val="300"/>
        </w:trPr>
        <w:tc>
          <w:tcPr>
            <w:tcW w:w="1843" w:type="dxa"/>
            <w:tcBorders>
              <w:top w:val="nil"/>
              <w:left w:val="single" w:sz="2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noWrap/>
          </w:tcPr>
          <w:p w14:paraId="794BB8D2" w14:textId="77777777" w:rsidR="00DF7E78" w:rsidRPr="00E8244F" w:rsidRDefault="00DF7E78" w:rsidP="00AD1CC0">
            <w:pPr>
              <w:rPr>
                <w:rFonts w:cs="Arial"/>
                <w:b/>
                <w:color w:val="000000"/>
                <w:szCs w:val="18"/>
              </w:rPr>
            </w:pPr>
            <w:r w:rsidRPr="00E8244F">
              <w:rPr>
                <w:rFonts w:cs="Arial"/>
                <w:b/>
                <w:color w:val="000000"/>
                <w:szCs w:val="18"/>
              </w:rPr>
              <w:t>Data</w:t>
            </w:r>
          </w:p>
        </w:tc>
        <w:tc>
          <w:tcPr>
            <w:tcW w:w="1984" w:type="dxa"/>
            <w:gridSpan w:val="3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68FE55CF" w14:textId="76EEDADF" w:rsidR="00DF7E78" w:rsidRPr="00E8244F" w:rsidRDefault="00DF7E78" w:rsidP="00AD1CC0">
            <w:pPr>
              <w:rPr>
                <w:rFonts w:cs="Arial"/>
                <w:color w:val="000000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D9D9D9"/>
            <w:noWrap/>
          </w:tcPr>
          <w:p w14:paraId="002EDA6B" w14:textId="77777777" w:rsidR="00DF7E78" w:rsidRPr="00E8244F" w:rsidRDefault="00DF7E78" w:rsidP="00AD1CC0">
            <w:pPr>
              <w:rPr>
                <w:rFonts w:cs="Arial"/>
                <w:b/>
                <w:color w:val="000000"/>
                <w:szCs w:val="18"/>
              </w:rPr>
            </w:pPr>
            <w:r w:rsidRPr="00E8244F">
              <w:rPr>
                <w:rFonts w:cs="Arial"/>
                <w:b/>
                <w:color w:val="000000"/>
                <w:szCs w:val="18"/>
              </w:rPr>
              <w:t>Firma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single" w:sz="12" w:space="0" w:color="auto"/>
              <w:right w:val="single" w:sz="24" w:space="0" w:color="auto"/>
            </w:tcBorders>
            <w:shd w:val="clear" w:color="auto" w:fill="auto"/>
            <w:noWrap/>
          </w:tcPr>
          <w:p w14:paraId="207DE3C9" w14:textId="77777777" w:rsidR="00DF7E78" w:rsidRPr="00E8244F" w:rsidRDefault="00DF7E78" w:rsidP="00967EA8">
            <w:pPr>
              <w:widowControl w:val="0"/>
              <w:rPr>
                <w:rFonts w:cs="Arial"/>
                <w:color w:val="000000"/>
                <w:szCs w:val="18"/>
              </w:rPr>
            </w:pPr>
          </w:p>
        </w:tc>
      </w:tr>
      <w:tr w:rsidR="00DF7E78" w:rsidRPr="00E8244F" w14:paraId="2FE28057" w14:textId="77777777" w:rsidTr="00AD1CC0">
        <w:trPr>
          <w:trHeight w:val="825"/>
        </w:trPr>
        <w:tc>
          <w:tcPr>
            <w:tcW w:w="9923" w:type="dxa"/>
            <w:gridSpan w:val="8"/>
            <w:tcBorders>
              <w:top w:val="single" w:sz="12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hideMark/>
          </w:tcPr>
          <w:p w14:paraId="264B218F" w14:textId="77777777" w:rsidR="00DF7E78" w:rsidRPr="000C00DA" w:rsidRDefault="00DF7E78" w:rsidP="00AD1CC0">
            <w:pPr>
              <w:rPr>
                <w:rFonts w:cs="Arial"/>
                <w:b/>
                <w:color w:val="000000"/>
                <w:szCs w:val="18"/>
              </w:rPr>
            </w:pPr>
            <w:r w:rsidRPr="000C00DA">
              <w:rPr>
                <w:rFonts w:cs="Arial"/>
                <w:b/>
                <w:color w:val="000000"/>
                <w:szCs w:val="18"/>
              </w:rPr>
              <w:t xml:space="preserve">Miejsce wykonania pracy (załączyć szkic jeśli niezbędny) </w:t>
            </w:r>
          </w:p>
          <w:p w14:paraId="2B5325EB" w14:textId="3A5C1648" w:rsidR="00DF7E78" w:rsidRPr="00E8244F" w:rsidRDefault="004570EC" w:rsidP="009F110C">
            <w:pPr>
              <w:rPr>
                <w:rFonts w:cs="Arial"/>
                <w:color w:val="000000"/>
                <w:szCs w:val="18"/>
              </w:rPr>
            </w:pPr>
            <w:r w:rsidRPr="004570EC">
              <w:rPr>
                <w:rFonts w:ascii="Calibri" w:hAnsi="Calibri" w:cs="Arial"/>
                <w:b/>
                <w:i/>
                <w:iCs/>
                <w:szCs w:val="18"/>
              </w:rPr>
              <w:t>PGE Zielona Góra S.A.</w:t>
            </w:r>
            <w:r w:rsidR="00C75E4E">
              <w:rPr>
                <w:rFonts w:ascii="Calibri" w:hAnsi="Calibri" w:cs="Arial"/>
                <w:b/>
                <w:i/>
                <w:iCs/>
                <w:szCs w:val="18"/>
              </w:rPr>
              <w:t xml:space="preserve">, </w:t>
            </w:r>
            <w:r w:rsidR="009F110C" w:rsidRPr="000C00DA">
              <w:rPr>
                <w:rFonts w:ascii="Calibri" w:hAnsi="Calibri" w:cs="Arial"/>
                <w:b/>
                <w:i/>
                <w:iCs/>
                <w:szCs w:val="18"/>
              </w:rPr>
              <w:t>ul. Zjednoczenia 103, 65-120 Zielona Góra</w:t>
            </w:r>
          </w:p>
        </w:tc>
      </w:tr>
      <w:tr w:rsidR="00DF7E78" w:rsidRPr="00E8244F" w14:paraId="43622196" w14:textId="77777777" w:rsidTr="00AD1CC0">
        <w:trPr>
          <w:trHeight w:val="1292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hideMark/>
          </w:tcPr>
          <w:p w14:paraId="1F624686" w14:textId="77777777" w:rsidR="00DF7E78" w:rsidRPr="000C00DA" w:rsidRDefault="00DF7E78" w:rsidP="00AD1CC0">
            <w:pPr>
              <w:rPr>
                <w:rFonts w:cs="Arial"/>
                <w:b/>
                <w:color w:val="000000"/>
                <w:szCs w:val="18"/>
              </w:rPr>
            </w:pPr>
            <w:r w:rsidRPr="000C00DA">
              <w:rPr>
                <w:rFonts w:cs="Arial"/>
                <w:b/>
                <w:color w:val="000000"/>
                <w:szCs w:val="18"/>
              </w:rPr>
              <w:t xml:space="preserve">Opis prac </w:t>
            </w:r>
          </w:p>
          <w:p w14:paraId="18385002" w14:textId="7B650D78" w:rsidR="009F110C" w:rsidRPr="00E8244F" w:rsidRDefault="009F110C" w:rsidP="00967EA8">
            <w:pPr>
              <w:rPr>
                <w:rFonts w:cs="Arial"/>
                <w:color w:val="000000"/>
                <w:szCs w:val="18"/>
              </w:rPr>
            </w:pPr>
          </w:p>
        </w:tc>
      </w:tr>
      <w:tr w:rsidR="00DF7E78" w:rsidRPr="00E8244F" w14:paraId="0EA7163A" w14:textId="77777777" w:rsidTr="000C00DA">
        <w:trPr>
          <w:trHeight w:val="926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  <w:shd w:val="clear" w:color="auto" w:fill="auto"/>
            <w:hideMark/>
          </w:tcPr>
          <w:p w14:paraId="26AF4E90" w14:textId="77777777" w:rsidR="00DF7E78" w:rsidRPr="000C00DA" w:rsidRDefault="00DF7E78" w:rsidP="00AD1CC0">
            <w:pPr>
              <w:rPr>
                <w:rFonts w:cs="Arial"/>
                <w:b/>
                <w:color w:val="000000"/>
                <w:szCs w:val="18"/>
              </w:rPr>
            </w:pPr>
            <w:r w:rsidRPr="000C00DA">
              <w:rPr>
                <w:rFonts w:cs="Arial"/>
                <w:b/>
                <w:color w:val="000000"/>
                <w:szCs w:val="18"/>
              </w:rPr>
              <w:t>Zagrożenia</w:t>
            </w:r>
          </w:p>
          <w:p w14:paraId="183043D6" w14:textId="77777777" w:rsidR="00DF7E78" w:rsidRPr="000C00DA" w:rsidRDefault="00DF7E78" w:rsidP="00967EA8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18"/>
              </w:rPr>
            </w:pPr>
          </w:p>
        </w:tc>
      </w:tr>
      <w:tr w:rsidR="00DF7E78" w:rsidRPr="00E8244F" w14:paraId="1F65D3B1" w14:textId="77777777" w:rsidTr="00AD1CC0">
        <w:trPr>
          <w:trHeight w:val="1419"/>
        </w:trPr>
        <w:tc>
          <w:tcPr>
            <w:tcW w:w="9923" w:type="dxa"/>
            <w:gridSpan w:val="8"/>
            <w:tcBorders>
              <w:top w:val="single" w:sz="12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auto"/>
            <w:hideMark/>
          </w:tcPr>
          <w:p w14:paraId="3B0C6C5D" w14:textId="77777777" w:rsidR="00DF7E78" w:rsidRPr="00E8244F" w:rsidRDefault="00DF7E78" w:rsidP="00AD1CC0">
            <w:pPr>
              <w:rPr>
                <w:rFonts w:cs="Arial"/>
                <w:color w:val="000000"/>
                <w:szCs w:val="18"/>
              </w:rPr>
            </w:pPr>
            <w:r w:rsidRPr="00E8244F">
              <w:rPr>
                <w:rFonts w:cs="Arial"/>
                <w:b/>
                <w:color w:val="000000"/>
                <w:szCs w:val="18"/>
              </w:rPr>
              <w:t>Stosowane środki ochrony zbiorowej i indywidualnej (w tym specjalne bariery lub znaki oraz specjalne środki ostrożności</w:t>
            </w:r>
            <w:r w:rsidRPr="00E8244F">
              <w:rPr>
                <w:rFonts w:cs="Arial"/>
                <w:color w:val="000000"/>
                <w:szCs w:val="18"/>
              </w:rPr>
              <w:t xml:space="preserve">) </w:t>
            </w:r>
          </w:p>
          <w:p w14:paraId="3EBBB7EB" w14:textId="77777777" w:rsidR="000C00DA" w:rsidRPr="001C67A2" w:rsidRDefault="000C00DA" w:rsidP="000C00DA">
            <w:pPr>
              <w:widowControl w:val="0"/>
              <w:numPr>
                <w:ilvl w:val="0"/>
                <w:numId w:val="20"/>
              </w:numPr>
              <w:tabs>
                <w:tab w:val="left" w:pos="-198"/>
              </w:tabs>
              <w:suppressAutoHyphens/>
              <w:ind w:left="357" w:right="-23" w:hanging="357"/>
              <w:rPr>
                <w:rFonts w:eastAsia="Arial" w:cs="Arial"/>
              </w:rPr>
            </w:pPr>
            <w:r w:rsidRPr="001C67A2">
              <w:rPr>
                <w:rFonts w:eastAsia="Arial" w:cs="Arial"/>
              </w:rPr>
              <w:t>rękawice ochronne,</w:t>
            </w:r>
          </w:p>
          <w:p w14:paraId="428B9474" w14:textId="77777777" w:rsidR="000C00DA" w:rsidRPr="001C67A2" w:rsidRDefault="000C00DA" w:rsidP="000C00DA">
            <w:pPr>
              <w:widowControl w:val="0"/>
              <w:numPr>
                <w:ilvl w:val="0"/>
                <w:numId w:val="20"/>
              </w:numPr>
              <w:tabs>
                <w:tab w:val="left" w:pos="-198"/>
              </w:tabs>
              <w:suppressAutoHyphens/>
              <w:ind w:left="357" w:right="-23" w:hanging="357"/>
              <w:rPr>
                <w:rFonts w:eastAsia="Arial" w:cs="Arial"/>
              </w:rPr>
            </w:pPr>
            <w:r w:rsidRPr="001C67A2">
              <w:rPr>
                <w:rFonts w:eastAsia="Arial" w:cs="Arial"/>
              </w:rPr>
              <w:t>ochronniki słuchu,</w:t>
            </w:r>
          </w:p>
          <w:p w14:paraId="7FCAF70F" w14:textId="77777777" w:rsidR="000C00DA" w:rsidRPr="001C67A2" w:rsidRDefault="000C00DA" w:rsidP="000C00DA">
            <w:pPr>
              <w:widowControl w:val="0"/>
              <w:numPr>
                <w:ilvl w:val="0"/>
                <w:numId w:val="20"/>
              </w:numPr>
              <w:tabs>
                <w:tab w:val="left" w:pos="-198"/>
              </w:tabs>
              <w:suppressAutoHyphens/>
              <w:ind w:left="357" w:right="-23" w:hanging="357"/>
              <w:rPr>
                <w:rFonts w:eastAsia="Arial" w:cs="Arial"/>
              </w:rPr>
            </w:pPr>
            <w:r w:rsidRPr="001C67A2">
              <w:rPr>
                <w:rFonts w:eastAsia="Arial" w:cs="Arial"/>
              </w:rPr>
              <w:t>odzież robocza z długim rękawem,</w:t>
            </w:r>
          </w:p>
          <w:p w14:paraId="2875013F" w14:textId="77777777" w:rsidR="000C00DA" w:rsidRPr="001C67A2" w:rsidRDefault="000C00DA" w:rsidP="000C00DA">
            <w:pPr>
              <w:widowControl w:val="0"/>
              <w:numPr>
                <w:ilvl w:val="0"/>
                <w:numId w:val="20"/>
              </w:numPr>
              <w:tabs>
                <w:tab w:val="left" w:pos="-198"/>
              </w:tabs>
              <w:suppressAutoHyphens/>
              <w:ind w:left="357" w:right="-23" w:hanging="357"/>
              <w:rPr>
                <w:rFonts w:eastAsia="Arial" w:cs="Arial"/>
              </w:rPr>
            </w:pPr>
            <w:r w:rsidRPr="001C67A2">
              <w:rPr>
                <w:rFonts w:eastAsia="Arial" w:cs="Arial"/>
              </w:rPr>
              <w:t>kask,</w:t>
            </w:r>
          </w:p>
          <w:p w14:paraId="2BBD9F09" w14:textId="77777777" w:rsidR="000C00DA" w:rsidRPr="001C67A2" w:rsidRDefault="000C00DA" w:rsidP="000C00DA">
            <w:pPr>
              <w:widowControl w:val="0"/>
              <w:numPr>
                <w:ilvl w:val="0"/>
                <w:numId w:val="20"/>
              </w:numPr>
              <w:tabs>
                <w:tab w:val="left" w:pos="-198"/>
              </w:tabs>
              <w:suppressAutoHyphens/>
              <w:ind w:left="357" w:right="-23" w:hanging="357"/>
              <w:rPr>
                <w:rFonts w:eastAsia="Arial" w:cs="Arial"/>
              </w:rPr>
            </w:pPr>
            <w:r w:rsidRPr="001C67A2">
              <w:rPr>
                <w:rFonts w:eastAsia="Arial" w:cs="Arial"/>
              </w:rPr>
              <w:t>okulary ochronne,</w:t>
            </w:r>
          </w:p>
          <w:p w14:paraId="248AEB3F" w14:textId="74AE7E46" w:rsidR="000C00DA" w:rsidRPr="001C67A2" w:rsidRDefault="000C00DA" w:rsidP="000C00DA">
            <w:pPr>
              <w:widowControl w:val="0"/>
              <w:numPr>
                <w:ilvl w:val="0"/>
                <w:numId w:val="20"/>
              </w:numPr>
              <w:tabs>
                <w:tab w:val="left" w:pos="-198"/>
              </w:tabs>
              <w:suppressAutoHyphens/>
              <w:ind w:left="357" w:right="-23" w:hanging="357"/>
              <w:rPr>
                <w:rFonts w:eastAsia="Arial" w:cs="Arial"/>
              </w:rPr>
            </w:pPr>
            <w:r w:rsidRPr="001C67A2">
              <w:rPr>
                <w:rFonts w:eastAsia="Arial" w:cs="Arial"/>
              </w:rPr>
              <w:t>buty ochronne (z utwardzonym noskiem)</w:t>
            </w:r>
            <w:r>
              <w:rPr>
                <w:rFonts w:eastAsia="Arial" w:cs="Arial"/>
              </w:rPr>
              <w:t>,</w:t>
            </w:r>
          </w:p>
          <w:p w14:paraId="33AE3D5C" w14:textId="3CAE4159" w:rsidR="00DF7E78" w:rsidRPr="000C00DA" w:rsidRDefault="000C00DA" w:rsidP="007525F3">
            <w:pPr>
              <w:widowControl w:val="0"/>
              <w:numPr>
                <w:ilvl w:val="0"/>
                <w:numId w:val="20"/>
              </w:numPr>
              <w:tabs>
                <w:tab w:val="left" w:pos="-198"/>
              </w:tabs>
              <w:suppressAutoHyphens/>
              <w:ind w:left="357" w:right="-23" w:hanging="357"/>
              <w:rPr>
                <w:rFonts w:cs="Arial"/>
                <w:color w:val="000000"/>
                <w:szCs w:val="18"/>
              </w:rPr>
            </w:pPr>
            <w:r w:rsidRPr="000C00DA">
              <w:rPr>
                <w:rFonts w:eastAsia="Arial" w:cs="Arial"/>
              </w:rPr>
              <w:t>kamizelka ostrzegawcze,</w:t>
            </w:r>
          </w:p>
          <w:p w14:paraId="3E74BC3A" w14:textId="77777777" w:rsidR="00DF7E78" w:rsidRPr="00E8244F" w:rsidRDefault="00DF7E78" w:rsidP="00AD1CC0">
            <w:pPr>
              <w:rPr>
                <w:rFonts w:cs="Arial"/>
                <w:color w:val="000000"/>
                <w:szCs w:val="18"/>
              </w:rPr>
            </w:pPr>
          </w:p>
        </w:tc>
      </w:tr>
      <w:tr w:rsidR="00DF7E78" w:rsidRPr="00E8244F" w14:paraId="0349FD70" w14:textId="77777777" w:rsidTr="00AD1CC0">
        <w:trPr>
          <w:trHeight w:val="196"/>
        </w:trPr>
        <w:tc>
          <w:tcPr>
            <w:tcW w:w="4536" w:type="dxa"/>
            <w:gridSpan w:val="5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6" w:space="0" w:color="auto"/>
            </w:tcBorders>
            <w:shd w:val="clear" w:color="auto" w:fill="A6A6A6"/>
            <w:hideMark/>
          </w:tcPr>
          <w:p w14:paraId="2076DFE1" w14:textId="77777777" w:rsidR="00DF7E78" w:rsidRPr="00E8244F" w:rsidRDefault="00DF7E78" w:rsidP="00AD1CC0">
            <w:pPr>
              <w:jc w:val="center"/>
              <w:rPr>
                <w:rFonts w:cs="Arial"/>
                <w:szCs w:val="18"/>
              </w:rPr>
            </w:pPr>
            <w:r w:rsidRPr="00E8244F">
              <w:rPr>
                <w:rFonts w:cs="Arial"/>
                <w:szCs w:val="18"/>
              </w:rPr>
              <w:t>Rozpoczęcie prac (data, godzina)</w:t>
            </w:r>
          </w:p>
        </w:tc>
        <w:tc>
          <w:tcPr>
            <w:tcW w:w="5387" w:type="dxa"/>
            <w:gridSpan w:val="3"/>
            <w:tcBorders>
              <w:top w:val="single" w:sz="18" w:space="0" w:color="auto"/>
              <w:left w:val="single" w:sz="6" w:space="0" w:color="auto"/>
              <w:bottom w:val="single" w:sz="4" w:space="0" w:color="auto"/>
              <w:right w:val="single" w:sz="24" w:space="0" w:color="auto"/>
            </w:tcBorders>
            <w:shd w:val="clear" w:color="auto" w:fill="A6A6A6"/>
          </w:tcPr>
          <w:p w14:paraId="0B778585" w14:textId="77777777" w:rsidR="00DF7E78" w:rsidRPr="00E8244F" w:rsidRDefault="00DF7E78" w:rsidP="00AD1CC0">
            <w:pPr>
              <w:jc w:val="center"/>
              <w:rPr>
                <w:rFonts w:cs="Arial"/>
                <w:szCs w:val="18"/>
              </w:rPr>
            </w:pPr>
            <w:r w:rsidRPr="00E8244F">
              <w:rPr>
                <w:rFonts w:cs="Arial"/>
                <w:szCs w:val="18"/>
              </w:rPr>
              <w:t>Planowany czas zakończenia prac (data, godzina)</w:t>
            </w:r>
          </w:p>
        </w:tc>
      </w:tr>
      <w:tr w:rsidR="00DF7E78" w:rsidRPr="00E8244F" w14:paraId="2F42E816" w14:textId="77777777" w:rsidTr="00AD1CC0">
        <w:trPr>
          <w:trHeight w:val="274"/>
        </w:trPr>
        <w:tc>
          <w:tcPr>
            <w:tcW w:w="4536" w:type="dxa"/>
            <w:gridSpan w:val="5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hideMark/>
          </w:tcPr>
          <w:p w14:paraId="4AA7C9BD" w14:textId="77777777" w:rsidR="00DF7E78" w:rsidRPr="00E8244F" w:rsidRDefault="00DF7E78" w:rsidP="00967EA8">
            <w:pPr>
              <w:jc w:val="center"/>
              <w:rPr>
                <w:rFonts w:cs="Arial"/>
                <w:szCs w:val="18"/>
                <w:lang w:val="en-GB"/>
              </w:rPr>
            </w:pP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21F3255D" w14:textId="1DD758E4" w:rsidR="00DF7E78" w:rsidRPr="00E8244F" w:rsidRDefault="00DF7E78" w:rsidP="00CE798C">
            <w:pPr>
              <w:rPr>
                <w:rFonts w:cs="Arial"/>
                <w:szCs w:val="18"/>
                <w:lang w:val="en-GB"/>
              </w:rPr>
            </w:pPr>
          </w:p>
          <w:p w14:paraId="07ED2220" w14:textId="77777777" w:rsidR="00DF7E78" w:rsidRPr="00E8244F" w:rsidRDefault="00DF7E78" w:rsidP="00AD1CC0">
            <w:pPr>
              <w:rPr>
                <w:rFonts w:cs="Arial"/>
                <w:szCs w:val="18"/>
                <w:lang w:val="en-GB"/>
              </w:rPr>
            </w:pPr>
          </w:p>
        </w:tc>
      </w:tr>
      <w:tr w:rsidR="00DF7E78" w:rsidRPr="00E8244F" w14:paraId="692944B9" w14:textId="77777777" w:rsidTr="00AD1CC0">
        <w:trPr>
          <w:trHeight w:val="54"/>
        </w:trPr>
        <w:tc>
          <w:tcPr>
            <w:tcW w:w="3094" w:type="dxa"/>
            <w:gridSpan w:val="2"/>
            <w:tcBorders>
              <w:top w:val="single" w:sz="24" w:space="0" w:color="auto"/>
              <w:bottom w:val="single" w:sz="24" w:space="0" w:color="auto"/>
            </w:tcBorders>
            <w:shd w:val="clear" w:color="auto" w:fill="auto"/>
            <w:noWrap/>
          </w:tcPr>
          <w:p w14:paraId="34CE7241" w14:textId="77777777" w:rsidR="00DF7E78" w:rsidRPr="00E8244F" w:rsidRDefault="00DF7E78" w:rsidP="00AD1CC0">
            <w:pPr>
              <w:rPr>
                <w:rFonts w:cs="Arial"/>
                <w:color w:val="000000"/>
                <w:szCs w:val="18"/>
              </w:rPr>
            </w:pPr>
          </w:p>
        </w:tc>
        <w:tc>
          <w:tcPr>
            <w:tcW w:w="3285" w:type="dxa"/>
            <w:gridSpan w:val="4"/>
            <w:tcBorders>
              <w:top w:val="single" w:sz="24" w:space="0" w:color="auto"/>
              <w:bottom w:val="single" w:sz="24" w:space="0" w:color="auto"/>
            </w:tcBorders>
            <w:shd w:val="clear" w:color="auto" w:fill="auto"/>
            <w:noWrap/>
          </w:tcPr>
          <w:p w14:paraId="6F01EE6B" w14:textId="77777777" w:rsidR="00DF7E78" w:rsidRPr="00E8244F" w:rsidRDefault="00DF7E78" w:rsidP="00AD1CC0">
            <w:pPr>
              <w:jc w:val="center"/>
              <w:rPr>
                <w:rFonts w:cs="Arial"/>
                <w:color w:val="000000"/>
                <w:szCs w:val="18"/>
              </w:rPr>
            </w:pPr>
          </w:p>
        </w:tc>
        <w:tc>
          <w:tcPr>
            <w:tcW w:w="3544" w:type="dxa"/>
            <w:gridSpan w:val="2"/>
            <w:tcBorders>
              <w:top w:val="single" w:sz="24" w:space="0" w:color="auto"/>
              <w:bottom w:val="single" w:sz="24" w:space="0" w:color="auto"/>
            </w:tcBorders>
            <w:shd w:val="clear" w:color="auto" w:fill="auto"/>
          </w:tcPr>
          <w:p w14:paraId="382471A9" w14:textId="77777777" w:rsidR="00DF7E78" w:rsidRPr="00E8244F" w:rsidRDefault="00DF7E78" w:rsidP="00AD1CC0">
            <w:pPr>
              <w:jc w:val="center"/>
              <w:rPr>
                <w:rFonts w:cs="Arial"/>
                <w:color w:val="000000"/>
                <w:szCs w:val="18"/>
              </w:rPr>
            </w:pPr>
          </w:p>
        </w:tc>
      </w:tr>
      <w:tr w:rsidR="00DF7E78" w:rsidRPr="00E8244F" w14:paraId="44777AAD" w14:textId="77777777" w:rsidTr="00AD1CC0">
        <w:trPr>
          <w:trHeight w:val="300"/>
        </w:trPr>
        <w:tc>
          <w:tcPr>
            <w:tcW w:w="9923" w:type="dxa"/>
            <w:gridSpan w:val="8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A6A6A6"/>
            <w:noWrap/>
            <w:hideMark/>
          </w:tcPr>
          <w:p w14:paraId="6F3E4F5C" w14:textId="77777777" w:rsidR="00DF7E78" w:rsidRPr="00E8244F" w:rsidRDefault="00DF7E78" w:rsidP="00AD1CC0">
            <w:pPr>
              <w:jc w:val="center"/>
              <w:rPr>
                <w:rFonts w:cs="Arial"/>
                <w:b/>
                <w:color w:val="000000"/>
                <w:szCs w:val="18"/>
              </w:rPr>
            </w:pPr>
            <w:r w:rsidRPr="00E8244F">
              <w:rPr>
                <w:rFonts w:cs="Arial"/>
                <w:b/>
                <w:color w:val="000000"/>
                <w:szCs w:val="18"/>
              </w:rPr>
              <w:t>SPORZĄDZIŁ</w:t>
            </w:r>
          </w:p>
        </w:tc>
      </w:tr>
      <w:tr w:rsidR="00DF7E78" w:rsidRPr="00E8244F" w14:paraId="36E3A537" w14:textId="77777777" w:rsidTr="00AD1CC0">
        <w:trPr>
          <w:trHeight w:val="186"/>
        </w:trPr>
        <w:tc>
          <w:tcPr>
            <w:tcW w:w="9923" w:type="dxa"/>
            <w:gridSpan w:val="8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6A6A6"/>
            <w:noWrap/>
          </w:tcPr>
          <w:p w14:paraId="36AA1B3C" w14:textId="77777777" w:rsidR="00DF7E78" w:rsidRPr="00E8244F" w:rsidRDefault="00DF7E78" w:rsidP="00AD1CC0">
            <w:pPr>
              <w:jc w:val="center"/>
              <w:rPr>
                <w:rFonts w:cs="Arial"/>
                <w:color w:val="000000"/>
                <w:szCs w:val="18"/>
              </w:rPr>
            </w:pPr>
            <w:r w:rsidRPr="00E8244F">
              <w:rPr>
                <w:rFonts w:cs="Arial"/>
                <w:color w:val="000000"/>
                <w:szCs w:val="18"/>
              </w:rPr>
              <w:t>Kierujący Zespołem/Kierownik Robót</w:t>
            </w:r>
          </w:p>
        </w:tc>
      </w:tr>
      <w:tr w:rsidR="00DF7E78" w:rsidRPr="00E8244F" w14:paraId="22AFF6B0" w14:textId="77777777" w:rsidTr="00AD1CC0">
        <w:trPr>
          <w:trHeight w:val="920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14:paraId="5645EF58" w14:textId="77777777" w:rsidR="00DF7E78" w:rsidRPr="00E8244F" w:rsidRDefault="00DF7E78" w:rsidP="00AD1CC0">
            <w:pPr>
              <w:tabs>
                <w:tab w:val="left" w:pos="360"/>
              </w:tabs>
              <w:rPr>
                <w:rFonts w:cs="Arial"/>
                <w:color w:val="000000"/>
              </w:rPr>
            </w:pPr>
          </w:p>
          <w:p w14:paraId="53FBDDEE" w14:textId="77777777" w:rsidR="00DF7E78" w:rsidRPr="00E8244F" w:rsidRDefault="00DF7E78" w:rsidP="00AD1CC0">
            <w:pPr>
              <w:tabs>
                <w:tab w:val="left" w:pos="360"/>
              </w:tabs>
              <w:rPr>
                <w:rFonts w:cs="Arial"/>
                <w:color w:val="000000"/>
              </w:rPr>
            </w:pPr>
          </w:p>
          <w:p w14:paraId="007DE0EF" w14:textId="77777777" w:rsidR="00DF7E78" w:rsidRPr="00E8244F" w:rsidRDefault="00DF7E78" w:rsidP="00AD1CC0">
            <w:pPr>
              <w:tabs>
                <w:tab w:val="left" w:pos="360"/>
              </w:tabs>
              <w:rPr>
                <w:rFonts w:cs="Arial"/>
                <w:color w:val="000000"/>
              </w:rPr>
            </w:pPr>
            <w:r w:rsidRPr="00E8244F">
              <w:rPr>
                <w:rFonts w:cs="Arial"/>
                <w:color w:val="000000"/>
              </w:rPr>
              <w:t xml:space="preserve">  ……………………………………………………….     ..………………………..…….     ………………………………    </w:t>
            </w:r>
          </w:p>
          <w:p w14:paraId="782AF2C2" w14:textId="77777777" w:rsidR="00DF7E78" w:rsidRPr="00E8244F" w:rsidRDefault="00DF7E78" w:rsidP="00AD1CC0">
            <w:pPr>
              <w:tabs>
                <w:tab w:val="left" w:pos="360"/>
              </w:tabs>
              <w:rPr>
                <w:rFonts w:cs="Arial"/>
                <w:color w:val="000000"/>
                <w:sz w:val="16"/>
                <w:szCs w:val="16"/>
              </w:rPr>
            </w:pPr>
            <w:r w:rsidRPr="00E8244F">
              <w:rPr>
                <w:rFonts w:cs="Arial"/>
                <w:color w:val="000000"/>
                <w:sz w:val="16"/>
                <w:szCs w:val="16"/>
              </w:rPr>
              <w:t xml:space="preserve">                 (Firma/Imię i nazwisko)                                                                      ( Podpis)                                        (Data: </w:t>
            </w:r>
            <w:proofErr w:type="spellStart"/>
            <w:r w:rsidRPr="00E8244F">
              <w:rPr>
                <w:rFonts w:cs="Arial"/>
                <w:color w:val="000000"/>
                <w:sz w:val="16"/>
                <w:szCs w:val="16"/>
              </w:rPr>
              <w:t>rrrr</w:t>
            </w:r>
            <w:proofErr w:type="spellEnd"/>
            <w:r w:rsidRPr="00E8244F">
              <w:rPr>
                <w:rFonts w:cs="Arial"/>
                <w:color w:val="000000"/>
                <w:sz w:val="16"/>
                <w:szCs w:val="16"/>
              </w:rPr>
              <w:t>-mm-</w:t>
            </w:r>
            <w:proofErr w:type="spellStart"/>
            <w:r w:rsidRPr="00E8244F">
              <w:rPr>
                <w:rFonts w:cs="Arial"/>
                <w:color w:val="000000"/>
                <w:sz w:val="16"/>
                <w:szCs w:val="16"/>
              </w:rPr>
              <w:t>dd</w:t>
            </w:r>
            <w:proofErr w:type="spellEnd"/>
            <w:r w:rsidRPr="00E8244F">
              <w:rPr>
                <w:rFonts w:cs="Arial"/>
                <w:color w:val="000000"/>
                <w:sz w:val="16"/>
                <w:szCs w:val="16"/>
              </w:rPr>
              <w:t xml:space="preserve">)                                    </w:t>
            </w:r>
          </w:p>
        </w:tc>
      </w:tr>
      <w:tr w:rsidR="00DF7E78" w:rsidRPr="00E8244F" w14:paraId="771CDC30" w14:textId="77777777" w:rsidTr="00AD1CC0">
        <w:tblPrEx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  <w:insideH w:val="single" w:sz="12" w:space="0" w:color="auto"/>
            <w:insideV w:val="single" w:sz="12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40"/>
        </w:trPr>
        <w:tc>
          <w:tcPr>
            <w:tcW w:w="9923" w:type="dxa"/>
            <w:gridSpan w:val="8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BFBFBF"/>
          </w:tcPr>
          <w:p w14:paraId="539786D8" w14:textId="77777777" w:rsidR="00DF7E78" w:rsidRPr="00E8244F" w:rsidRDefault="00DF7E78" w:rsidP="00AD1CC0">
            <w:pPr>
              <w:tabs>
                <w:tab w:val="left" w:pos="360"/>
              </w:tabs>
              <w:jc w:val="center"/>
              <w:rPr>
                <w:rFonts w:cs="Arial"/>
                <w:b/>
                <w:szCs w:val="18"/>
              </w:rPr>
            </w:pPr>
            <w:r w:rsidRPr="00E8244F">
              <w:rPr>
                <w:rFonts w:cs="Arial"/>
                <w:b/>
                <w:szCs w:val="18"/>
              </w:rPr>
              <w:t>ZAAKCEPTOWAŁ</w:t>
            </w:r>
          </w:p>
        </w:tc>
      </w:tr>
      <w:tr w:rsidR="00DF7E78" w:rsidRPr="00E8244F" w14:paraId="4A5037F9" w14:textId="77777777" w:rsidTr="00AD1CC0">
        <w:tblPrEx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  <w:insideH w:val="single" w:sz="12" w:space="0" w:color="auto"/>
            <w:insideV w:val="single" w:sz="12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85"/>
        </w:trPr>
        <w:tc>
          <w:tcPr>
            <w:tcW w:w="3402" w:type="dxa"/>
            <w:gridSpan w:val="3"/>
            <w:tcBorders>
              <w:top w:val="single" w:sz="12" w:space="0" w:color="auto"/>
              <w:left w:val="single" w:sz="24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</w:tcPr>
          <w:p w14:paraId="293827D5" w14:textId="77777777" w:rsidR="00DF7E78" w:rsidRPr="00E8244F" w:rsidRDefault="00DF7E78" w:rsidP="00E22D5C">
            <w:pPr>
              <w:jc w:val="center"/>
              <w:rPr>
                <w:rFonts w:cs="Arial"/>
                <w:szCs w:val="18"/>
              </w:rPr>
            </w:pPr>
            <w:r w:rsidRPr="00E8244F">
              <w:rPr>
                <w:rFonts w:cs="Arial"/>
                <w:szCs w:val="18"/>
              </w:rPr>
              <w:t xml:space="preserve">Inspektor nadzoru/ Poleceniodawca ze strony </w:t>
            </w:r>
            <w:r w:rsidR="00E22D5C" w:rsidRPr="00E8244F">
              <w:rPr>
                <w:rFonts w:cs="Arial"/>
                <w:szCs w:val="18"/>
              </w:rPr>
              <w:t>Grupy</w:t>
            </w:r>
            <w:r w:rsidRPr="00E8244F">
              <w:rPr>
                <w:rFonts w:cs="Arial"/>
                <w:szCs w:val="18"/>
              </w:rPr>
              <w:t xml:space="preserve"> PGE</w:t>
            </w:r>
            <w:r w:rsidR="00E22D5C" w:rsidRPr="00E8244F">
              <w:rPr>
                <w:rFonts w:cs="Arial"/>
                <w:szCs w:val="18"/>
              </w:rPr>
              <w:t xml:space="preserve"> EC</w:t>
            </w:r>
          </w:p>
        </w:tc>
        <w:tc>
          <w:tcPr>
            <w:tcW w:w="3260" w:type="dxa"/>
            <w:gridSpan w:val="4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</w:tcPr>
          <w:p w14:paraId="6A5CDCBC" w14:textId="77777777" w:rsidR="00DF7E78" w:rsidRPr="00E8244F" w:rsidRDefault="00DF7E78" w:rsidP="00AD1CC0">
            <w:pPr>
              <w:jc w:val="center"/>
              <w:rPr>
                <w:rFonts w:cs="Arial"/>
                <w:szCs w:val="18"/>
              </w:rPr>
            </w:pPr>
            <w:r w:rsidRPr="00E8244F">
              <w:rPr>
                <w:rFonts w:cs="Arial"/>
                <w:szCs w:val="18"/>
              </w:rPr>
              <w:t xml:space="preserve">Pracownik BHP </w:t>
            </w:r>
            <w:r w:rsidR="00E22D5C" w:rsidRPr="00E8244F">
              <w:rPr>
                <w:rFonts w:cs="Arial"/>
                <w:szCs w:val="18"/>
              </w:rPr>
              <w:t>Grupy PGE EC</w:t>
            </w:r>
          </w:p>
          <w:p w14:paraId="078D07A5" w14:textId="77777777" w:rsidR="00DF7E78" w:rsidRPr="00E8244F" w:rsidRDefault="00DF7E78" w:rsidP="00AD1CC0">
            <w:pPr>
              <w:tabs>
                <w:tab w:val="left" w:pos="360"/>
              </w:tabs>
              <w:jc w:val="center"/>
              <w:rPr>
                <w:rFonts w:cs="Arial"/>
                <w:szCs w:val="18"/>
              </w:rPr>
            </w:pPr>
          </w:p>
        </w:tc>
        <w:tc>
          <w:tcPr>
            <w:tcW w:w="326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  <w:shd w:val="clear" w:color="auto" w:fill="BFBFBF"/>
          </w:tcPr>
          <w:p w14:paraId="486AF545" w14:textId="77777777" w:rsidR="00DF7E78" w:rsidRPr="00E8244F" w:rsidRDefault="00DF7E78" w:rsidP="00AD1CC0">
            <w:pPr>
              <w:tabs>
                <w:tab w:val="left" w:pos="360"/>
              </w:tabs>
              <w:jc w:val="center"/>
              <w:rPr>
                <w:rFonts w:cs="Arial"/>
                <w:szCs w:val="18"/>
              </w:rPr>
            </w:pPr>
            <w:r w:rsidRPr="00E8244F">
              <w:rPr>
                <w:rFonts w:cs="Arial"/>
                <w:szCs w:val="18"/>
              </w:rPr>
              <w:t xml:space="preserve">Kierownik Projektu </w:t>
            </w:r>
            <w:r w:rsidR="00E22D5C" w:rsidRPr="00E8244F">
              <w:rPr>
                <w:rFonts w:cs="Arial"/>
                <w:szCs w:val="18"/>
              </w:rPr>
              <w:t>Grupy PGE EC</w:t>
            </w:r>
          </w:p>
        </w:tc>
      </w:tr>
      <w:tr w:rsidR="00DF7E78" w:rsidRPr="00E8244F" w14:paraId="32632671" w14:textId="77777777" w:rsidTr="00AD1CC0">
        <w:tblPrEx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  <w:insideH w:val="single" w:sz="12" w:space="0" w:color="auto"/>
            <w:insideV w:val="single" w:sz="12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577"/>
        </w:trPr>
        <w:tc>
          <w:tcPr>
            <w:tcW w:w="3402" w:type="dxa"/>
            <w:gridSpan w:val="3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8" w:space="0" w:color="auto"/>
            </w:tcBorders>
          </w:tcPr>
          <w:p w14:paraId="0280387B" w14:textId="77777777" w:rsidR="00DF7E78" w:rsidRPr="00E8244F" w:rsidRDefault="00DF7E78" w:rsidP="00AD1CC0">
            <w:pPr>
              <w:tabs>
                <w:tab w:val="left" w:pos="360"/>
              </w:tabs>
              <w:rPr>
                <w:rFonts w:cs="Arial"/>
                <w:color w:val="FF0000"/>
              </w:rPr>
            </w:pPr>
          </w:p>
          <w:p w14:paraId="0C03852D" w14:textId="77777777" w:rsidR="00DF7E78" w:rsidRPr="00E8244F" w:rsidRDefault="00DF7E78" w:rsidP="00AD1CC0">
            <w:pPr>
              <w:tabs>
                <w:tab w:val="left" w:pos="360"/>
              </w:tabs>
              <w:rPr>
                <w:rFonts w:cs="Arial"/>
                <w:color w:val="000000"/>
              </w:rPr>
            </w:pPr>
          </w:p>
          <w:p w14:paraId="7E18D58E" w14:textId="77777777" w:rsidR="00DF7E78" w:rsidRPr="00E8244F" w:rsidRDefault="00DF7E78" w:rsidP="00AD1CC0">
            <w:pPr>
              <w:tabs>
                <w:tab w:val="left" w:pos="360"/>
              </w:tabs>
              <w:rPr>
                <w:rFonts w:cs="Arial"/>
                <w:color w:val="000000"/>
              </w:rPr>
            </w:pPr>
            <w:r w:rsidRPr="00E8244F">
              <w:rPr>
                <w:rFonts w:cs="Arial"/>
                <w:color w:val="000000"/>
              </w:rPr>
              <w:t>…………………………………….</w:t>
            </w:r>
          </w:p>
          <w:p w14:paraId="19C5A0FD" w14:textId="77777777" w:rsidR="00DF7E78" w:rsidRPr="00E8244F" w:rsidRDefault="00DF7E78" w:rsidP="00AD1CC0">
            <w:pPr>
              <w:tabs>
                <w:tab w:val="left" w:pos="360"/>
              </w:tabs>
              <w:rPr>
                <w:rFonts w:cs="Arial"/>
                <w:color w:val="000000"/>
                <w:sz w:val="16"/>
                <w:szCs w:val="16"/>
              </w:rPr>
            </w:pPr>
            <w:r w:rsidRPr="00E8244F">
              <w:rPr>
                <w:rFonts w:cs="Arial"/>
                <w:color w:val="000000"/>
                <w:sz w:val="16"/>
                <w:szCs w:val="16"/>
              </w:rPr>
              <w:t xml:space="preserve">                  (Imię i nazwisko) </w:t>
            </w:r>
          </w:p>
          <w:p w14:paraId="4DBDD091" w14:textId="77777777" w:rsidR="00DF7E78" w:rsidRPr="00E8244F" w:rsidRDefault="00DF7E78" w:rsidP="00AD1CC0">
            <w:pPr>
              <w:tabs>
                <w:tab w:val="left" w:pos="360"/>
              </w:tabs>
              <w:rPr>
                <w:rFonts w:cs="Arial"/>
                <w:color w:val="000000"/>
              </w:rPr>
            </w:pPr>
          </w:p>
          <w:p w14:paraId="05F72F88" w14:textId="77777777" w:rsidR="00DF7E78" w:rsidRPr="00E8244F" w:rsidRDefault="00DF7E78" w:rsidP="00AD1CC0">
            <w:pPr>
              <w:tabs>
                <w:tab w:val="left" w:pos="360"/>
              </w:tabs>
              <w:rPr>
                <w:rFonts w:cs="Arial"/>
                <w:color w:val="000000"/>
              </w:rPr>
            </w:pPr>
          </w:p>
          <w:p w14:paraId="76E73A9C" w14:textId="77777777" w:rsidR="00DF7E78" w:rsidRPr="00E8244F" w:rsidRDefault="00DF7E78" w:rsidP="00AD1CC0">
            <w:pPr>
              <w:tabs>
                <w:tab w:val="left" w:pos="360"/>
              </w:tabs>
              <w:rPr>
                <w:rFonts w:cs="Arial"/>
                <w:color w:val="000000"/>
              </w:rPr>
            </w:pPr>
            <w:r w:rsidRPr="00E8244F">
              <w:rPr>
                <w:rFonts w:cs="Arial"/>
                <w:color w:val="000000"/>
              </w:rPr>
              <w:t>……………………………..…….</w:t>
            </w:r>
          </w:p>
          <w:p w14:paraId="1FC07A72" w14:textId="77777777" w:rsidR="00DF7E78" w:rsidRPr="00E8244F" w:rsidRDefault="00DF7E78" w:rsidP="00AD1CC0">
            <w:pPr>
              <w:tabs>
                <w:tab w:val="left" w:pos="360"/>
              </w:tabs>
              <w:rPr>
                <w:rFonts w:cs="Arial"/>
                <w:color w:val="000000"/>
                <w:sz w:val="16"/>
                <w:szCs w:val="16"/>
              </w:rPr>
            </w:pPr>
            <w:r w:rsidRPr="00E8244F">
              <w:rPr>
                <w:rFonts w:cs="Arial"/>
                <w:color w:val="000000"/>
                <w:sz w:val="16"/>
                <w:szCs w:val="16"/>
              </w:rPr>
              <w:t xml:space="preserve">                      ( Podpis) </w:t>
            </w:r>
          </w:p>
          <w:p w14:paraId="36261FFC" w14:textId="77777777" w:rsidR="00DF7E78" w:rsidRPr="00E8244F" w:rsidRDefault="00DF7E78" w:rsidP="00AD1CC0">
            <w:pPr>
              <w:tabs>
                <w:tab w:val="left" w:pos="360"/>
              </w:tabs>
              <w:rPr>
                <w:rFonts w:cs="Arial"/>
                <w:color w:val="000000"/>
              </w:rPr>
            </w:pPr>
          </w:p>
          <w:p w14:paraId="6FA5E5B4" w14:textId="77777777" w:rsidR="00DF7E78" w:rsidRPr="00E8244F" w:rsidRDefault="00DF7E78" w:rsidP="00AD1CC0">
            <w:pPr>
              <w:tabs>
                <w:tab w:val="left" w:pos="360"/>
              </w:tabs>
              <w:rPr>
                <w:rFonts w:cs="Arial"/>
                <w:color w:val="000000"/>
              </w:rPr>
            </w:pPr>
            <w:r w:rsidRPr="00E8244F">
              <w:rPr>
                <w:rFonts w:cs="Arial"/>
                <w:color w:val="000000"/>
              </w:rPr>
              <w:t>……………………………….……</w:t>
            </w:r>
          </w:p>
          <w:p w14:paraId="4A6A1E74" w14:textId="77777777" w:rsidR="00DF7E78" w:rsidRPr="00E8244F" w:rsidRDefault="00DF7E78" w:rsidP="00AD1CC0">
            <w:pPr>
              <w:tabs>
                <w:tab w:val="left" w:pos="360"/>
              </w:tabs>
              <w:rPr>
                <w:rFonts w:cs="Arial"/>
                <w:b/>
                <w:bCs/>
                <w:sz w:val="16"/>
                <w:szCs w:val="16"/>
              </w:rPr>
            </w:pPr>
            <w:r w:rsidRPr="00E8244F">
              <w:rPr>
                <w:rFonts w:cs="Arial"/>
                <w:color w:val="000000"/>
                <w:sz w:val="16"/>
                <w:szCs w:val="16"/>
              </w:rPr>
              <w:t xml:space="preserve">                (Data: </w:t>
            </w:r>
            <w:proofErr w:type="spellStart"/>
            <w:r w:rsidRPr="00E8244F">
              <w:rPr>
                <w:rFonts w:cs="Arial"/>
                <w:color w:val="000000"/>
                <w:sz w:val="16"/>
                <w:szCs w:val="16"/>
              </w:rPr>
              <w:t>rrrr</w:t>
            </w:r>
            <w:proofErr w:type="spellEnd"/>
            <w:r w:rsidRPr="00E8244F">
              <w:rPr>
                <w:rFonts w:cs="Arial"/>
                <w:color w:val="000000"/>
                <w:sz w:val="16"/>
                <w:szCs w:val="16"/>
              </w:rPr>
              <w:t>-mm-</w:t>
            </w:r>
            <w:proofErr w:type="spellStart"/>
            <w:r w:rsidRPr="00E8244F">
              <w:rPr>
                <w:rFonts w:cs="Arial"/>
                <w:color w:val="000000"/>
                <w:sz w:val="16"/>
                <w:szCs w:val="16"/>
              </w:rPr>
              <w:t>dd</w:t>
            </w:r>
            <w:proofErr w:type="spellEnd"/>
            <w:r w:rsidRPr="00E8244F">
              <w:rPr>
                <w:rFonts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</w:tcPr>
          <w:p w14:paraId="641F2FEA" w14:textId="77777777" w:rsidR="00DF7E78" w:rsidRPr="00E8244F" w:rsidRDefault="00DF7E78" w:rsidP="00AD1CC0">
            <w:pPr>
              <w:tabs>
                <w:tab w:val="left" w:pos="360"/>
              </w:tabs>
              <w:rPr>
                <w:rFonts w:cs="Arial"/>
                <w:color w:val="000000"/>
              </w:rPr>
            </w:pPr>
          </w:p>
          <w:p w14:paraId="1B7E13CE" w14:textId="77777777" w:rsidR="00DF7E78" w:rsidRPr="00E8244F" w:rsidRDefault="00DF7E78" w:rsidP="00AD1CC0">
            <w:pPr>
              <w:tabs>
                <w:tab w:val="left" w:pos="360"/>
              </w:tabs>
              <w:rPr>
                <w:rFonts w:cs="Arial"/>
                <w:color w:val="000000"/>
              </w:rPr>
            </w:pPr>
          </w:p>
          <w:p w14:paraId="4ECA799C" w14:textId="77777777" w:rsidR="00DF7E78" w:rsidRPr="00E8244F" w:rsidRDefault="00DF7E78" w:rsidP="00AD1CC0">
            <w:pPr>
              <w:tabs>
                <w:tab w:val="left" w:pos="360"/>
              </w:tabs>
              <w:rPr>
                <w:rFonts w:cs="Arial"/>
                <w:color w:val="000000"/>
              </w:rPr>
            </w:pPr>
            <w:r w:rsidRPr="00E8244F">
              <w:rPr>
                <w:rFonts w:cs="Arial"/>
                <w:color w:val="000000"/>
              </w:rPr>
              <w:t>…………………………………….</w:t>
            </w:r>
          </w:p>
          <w:p w14:paraId="48A84338" w14:textId="77777777" w:rsidR="00DF7E78" w:rsidRPr="00E8244F" w:rsidRDefault="00DF7E78" w:rsidP="00AD1CC0">
            <w:pPr>
              <w:tabs>
                <w:tab w:val="left" w:pos="360"/>
              </w:tabs>
              <w:rPr>
                <w:rFonts w:cs="Arial"/>
                <w:color w:val="000000"/>
                <w:sz w:val="16"/>
                <w:szCs w:val="16"/>
              </w:rPr>
            </w:pPr>
            <w:r w:rsidRPr="00E8244F">
              <w:rPr>
                <w:rFonts w:cs="Arial"/>
                <w:color w:val="000000"/>
                <w:sz w:val="16"/>
                <w:szCs w:val="16"/>
              </w:rPr>
              <w:t xml:space="preserve">                  (Imię i nazwisko) </w:t>
            </w:r>
          </w:p>
          <w:p w14:paraId="7A27843F" w14:textId="77777777" w:rsidR="00DF7E78" w:rsidRPr="00E8244F" w:rsidRDefault="00DF7E78" w:rsidP="00AD1CC0">
            <w:pPr>
              <w:tabs>
                <w:tab w:val="left" w:pos="360"/>
              </w:tabs>
              <w:rPr>
                <w:rFonts w:cs="Arial"/>
                <w:color w:val="000000"/>
              </w:rPr>
            </w:pPr>
          </w:p>
          <w:p w14:paraId="59095AF9" w14:textId="77777777" w:rsidR="00DF7E78" w:rsidRPr="00E8244F" w:rsidRDefault="00DF7E78" w:rsidP="00AD1CC0">
            <w:pPr>
              <w:tabs>
                <w:tab w:val="left" w:pos="360"/>
              </w:tabs>
              <w:rPr>
                <w:rFonts w:cs="Arial"/>
                <w:color w:val="000000"/>
              </w:rPr>
            </w:pPr>
          </w:p>
          <w:p w14:paraId="56F3E67C" w14:textId="77777777" w:rsidR="00DF7E78" w:rsidRPr="00E8244F" w:rsidRDefault="00DF7E78" w:rsidP="00AD1CC0">
            <w:pPr>
              <w:tabs>
                <w:tab w:val="left" w:pos="360"/>
              </w:tabs>
              <w:rPr>
                <w:rFonts w:cs="Arial"/>
                <w:color w:val="000000"/>
              </w:rPr>
            </w:pPr>
            <w:r w:rsidRPr="00E8244F">
              <w:rPr>
                <w:rFonts w:cs="Arial"/>
                <w:color w:val="000000"/>
              </w:rPr>
              <w:t>……………………………..…….</w:t>
            </w:r>
          </w:p>
          <w:p w14:paraId="65DE0FB1" w14:textId="77777777" w:rsidR="00DF7E78" w:rsidRPr="00E8244F" w:rsidRDefault="00DF7E78" w:rsidP="00AD1CC0">
            <w:pPr>
              <w:tabs>
                <w:tab w:val="left" w:pos="360"/>
              </w:tabs>
              <w:rPr>
                <w:rFonts w:cs="Arial"/>
                <w:color w:val="000000"/>
                <w:sz w:val="16"/>
                <w:szCs w:val="16"/>
              </w:rPr>
            </w:pPr>
            <w:r w:rsidRPr="00E8244F">
              <w:rPr>
                <w:rFonts w:cs="Arial"/>
                <w:color w:val="000000"/>
                <w:sz w:val="16"/>
                <w:szCs w:val="16"/>
              </w:rPr>
              <w:t xml:space="preserve">                       ( Podpis) </w:t>
            </w:r>
          </w:p>
          <w:p w14:paraId="130CE1AE" w14:textId="77777777" w:rsidR="00DF7E78" w:rsidRPr="00E8244F" w:rsidRDefault="00DF7E78" w:rsidP="00AD1CC0">
            <w:pPr>
              <w:tabs>
                <w:tab w:val="left" w:pos="360"/>
              </w:tabs>
              <w:rPr>
                <w:rFonts w:cs="Arial"/>
                <w:color w:val="000000"/>
              </w:rPr>
            </w:pPr>
          </w:p>
          <w:p w14:paraId="703A84A8" w14:textId="77777777" w:rsidR="00DF7E78" w:rsidRPr="00E8244F" w:rsidRDefault="00DF7E78" w:rsidP="00AD1CC0">
            <w:pPr>
              <w:tabs>
                <w:tab w:val="left" w:pos="360"/>
              </w:tabs>
              <w:rPr>
                <w:rFonts w:cs="Arial"/>
                <w:color w:val="000000"/>
              </w:rPr>
            </w:pPr>
            <w:r w:rsidRPr="00E8244F">
              <w:rPr>
                <w:rFonts w:cs="Arial"/>
                <w:color w:val="000000"/>
              </w:rPr>
              <w:t>……………………………….……</w:t>
            </w:r>
          </w:p>
          <w:p w14:paraId="100026EE" w14:textId="77777777" w:rsidR="00DF7E78" w:rsidRPr="00E8244F" w:rsidRDefault="00DF7E78" w:rsidP="00AD1CC0">
            <w:pPr>
              <w:tabs>
                <w:tab w:val="left" w:pos="360"/>
              </w:tabs>
              <w:rPr>
                <w:rFonts w:cs="Arial"/>
                <w:b/>
                <w:szCs w:val="18"/>
              </w:rPr>
            </w:pPr>
            <w:r w:rsidRPr="00E8244F">
              <w:rPr>
                <w:rFonts w:cs="Arial"/>
                <w:color w:val="000000"/>
                <w:sz w:val="16"/>
                <w:szCs w:val="16"/>
              </w:rPr>
              <w:t xml:space="preserve">                (Data: </w:t>
            </w:r>
            <w:proofErr w:type="spellStart"/>
            <w:r w:rsidRPr="00E8244F">
              <w:rPr>
                <w:rFonts w:cs="Arial"/>
                <w:color w:val="000000"/>
                <w:sz w:val="16"/>
                <w:szCs w:val="16"/>
              </w:rPr>
              <w:t>rrrr</w:t>
            </w:r>
            <w:proofErr w:type="spellEnd"/>
            <w:r w:rsidRPr="00E8244F">
              <w:rPr>
                <w:rFonts w:cs="Arial"/>
                <w:color w:val="000000"/>
                <w:sz w:val="16"/>
                <w:szCs w:val="16"/>
              </w:rPr>
              <w:t>-mm-</w:t>
            </w:r>
            <w:proofErr w:type="spellStart"/>
            <w:r w:rsidRPr="00E8244F">
              <w:rPr>
                <w:rFonts w:cs="Arial"/>
                <w:color w:val="000000"/>
                <w:sz w:val="16"/>
                <w:szCs w:val="16"/>
              </w:rPr>
              <w:t>dd</w:t>
            </w:r>
            <w:proofErr w:type="spellEnd"/>
            <w:r w:rsidRPr="00E8244F">
              <w:rPr>
                <w:rFonts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24" w:space="0" w:color="auto"/>
              <w:right w:val="single" w:sz="24" w:space="0" w:color="auto"/>
            </w:tcBorders>
          </w:tcPr>
          <w:p w14:paraId="70E242B6" w14:textId="77777777" w:rsidR="00DF7E78" w:rsidRPr="00E8244F" w:rsidRDefault="00DF7E78" w:rsidP="00AD1CC0">
            <w:pPr>
              <w:tabs>
                <w:tab w:val="left" w:pos="360"/>
              </w:tabs>
              <w:rPr>
                <w:rFonts w:cs="Arial"/>
                <w:color w:val="000000"/>
              </w:rPr>
            </w:pPr>
          </w:p>
          <w:p w14:paraId="3326408C" w14:textId="77777777" w:rsidR="00DF7E78" w:rsidRPr="00E8244F" w:rsidRDefault="00DF7E78" w:rsidP="00AD1CC0">
            <w:pPr>
              <w:tabs>
                <w:tab w:val="left" w:pos="360"/>
              </w:tabs>
              <w:rPr>
                <w:rFonts w:cs="Arial"/>
                <w:color w:val="000000"/>
              </w:rPr>
            </w:pPr>
          </w:p>
          <w:p w14:paraId="5D86FB39" w14:textId="77777777" w:rsidR="00DF7E78" w:rsidRPr="00E8244F" w:rsidRDefault="00DF7E78" w:rsidP="00AD1CC0">
            <w:pPr>
              <w:tabs>
                <w:tab w:val="left" w:pos="360"/>
              </w:tabs>
              <w:rPr>
                <w:rFonts w:cs="Arial"/>
                <w:color w:val="000000"/>
              </w:rPr>
            </w:pPr>
            <w:r w:rsidRPr="00E8244F">
              <w:rPr>
                <w:rFonts w:cs="Arial"/>
                <w:color w:val="000000"/>
              </w:rPr>
              <w:t>…………………………………….</w:t>
            </w:r>
          </w:p>
          <w:p w14:paraId="1E6094AC" w14:textId="77777777" w:rsidR="00DF7E78" w:rsidRPr="00E8244F" w:rsidRDefault="00DF7E78" w:rsidP="00AD1CC0">
            <w:pPr>
              <w:tabs>
                <w:tab w:val="left" w:pos="360"/>
              </w:tabs>
              <w:rPr>
                <w:rFonts w:cs="Arial"/>
                <w:color w:val="000000"/>
                <w:sz w:val="16"/>
                <w:szCs w:val="16"/>
              </w:rPr>
            </w:pPr>
            <w:r w:rsidRPr="00E8244F">
              <w:rPr>
                <w:rFonts w:cs="Arial"/>
                <w:color w:val="000000"/>
                <w:sz w:val="16"/>
                <w:szCs w:val="16"/>
              </w:rPr>
              <w:t xml:space="preserve">                  (Imię i nazwisko) </w:t>
            </w:r>
          </w:p>
          <w:p w14:paraId="7A345197" w14:textId="77777777" w:rsidR="00DF7E78" w:rsidRPr="00E8244F" w:rsidRDefault="00DF7E78" w:rsidP="00AD1CC0">
            <w:pPr>
              <w:tabs>
                <w:tab w:val="left" w:pos="360"/>
              </w:tabs>
              <w:rPr>
                <w:rFonts w:cs="Arial"/>
                <w:color w:val="000000"/>
              </w:rPr>
            </w:pPr>
          </w:p>
          <w:p w14:paraId="442AF628" w14:textId="77777777" w:rsidR="00DF7E78" w:rsidRPr="00E8244F" w:rsidRDefault="00DF7E78" w:rsidP="00AD1CC0">
            <w:pPr>
              <w:tabs>
                <w:tab w:val="left" w:pos="360"/>
              </w:tabs>
              <w:rPr>
                <w:rFonts w:cs="Arial"/>
                <w:color w:val="000000"/>
              </w:rPr>
            </w:pPr>
          </w:p>
          <w:p w14:paraId="3F323060" w14:textId="77777777" w:rsidR="00DF7E78" w:rsidRPr="00E8244F" w:rsidRDefault="00DF7E78" w:rsidP="00AD1CC0">
            <w:pPr>
              <w:tabs>
                <w:tab w:val="left" w:pos="360"/>
              </w:tabs>
              <w:rPr>
                <w:rFonts w:cs="Arial"/>
                <w:color w:val="000000"/>
              </w:rPr>
            </w:pPr>
            <w:r w:rsidRPr="00E8244F">
              <w:rPr>
                <w:rFonts w:cs="Arial"/>
                <w:color w:val="000000"/>
              </w:rPr>
              <w:t>……………………………..…….</w:t>
            </w:r>
          </w:p>
          <w:p w14:paraId="0376B689" w14:textId="77777777" w:rsidR="00DF7E78" w:rsidRPr="00E8244F" w:rsidRDefault="00DF7E78" w:rsidP="00AD1CC0">
            <w:pPr>
              <w:tabs>
                <w:tab w:val="left" w:pos="360"/>
              </w:tabs>
              <w:rPr>
                <w:rFonts w:cs="Arial"/>
                <w:color w:val="000000"/>
                <w:sz w:val="16"/>
                <w:szCs w:val="16"/>
              </w:rPr>
            </w:pPr>
            <w:r w:rsidRPr="00E8244F">
              <w:rPr>
                <w:rFonts w:cs="Arial"/>
                <w:color w:val="000000"/>
                <w:sz w:val="16"/>
                <w:szCs w:val="16"/>
              </w:rPr>
              <w:t xml:space="preserve">                      ( Podpis) </w:t>
            </w:r>
          </w:p>
          <w:p w14:paraId="7C454935" w14:textId="77777777" w:rsidR="00DF7E78" w:rsidRPr="00E8244F" w:rsidRDefault="00DF7E78" w:rsidP="00AD1CC0">
            <w:pPr>
              <w:tabs>
                <w:tab w:val="left" w:pos="360"/>
              </w:tabs>
              <w:rPr>
                <w:rFonts w:cs="Arial"/>
                <w:color w:val="000000"/>
              </w:rPr>
            </w:pPr>
          </w:p>
          <w:p w14:paraId="0916733D" w14:textId="77777777" w:rsidR="00DF7E78" w:rsidRPr="00E8244F" w:rsidRDefault="00DF7E78" w:rsidP="00AD1CC0">
            <w:pPr>
              <w:tabs>
                <w:tab w:val="left" w:pos="360"/>
              </w:tabs>
              <w:rPr>
                <w:rFonts w:cs="Arial"/>
                <w:color w:val="000000"/>
              </w:rPr>
            </w:pPr>
            <w:r w:rsidRPr="00E8244F">
              <w:rPr>
                <w:rFonts w:cs="Arial"/>
                <w:color w:val="000000"/>
              </w:rPr>
              <w:t>……………………………….……</w:t>
            </w:r>
          </w:p>
          <w:p w14:paraId="3D4F9DBD" w14:textId="77777777" w:rsidR="00DF7E78" w:rsidRPr="00E8244F" w:rsidRDefault="00DF7E78" w:rsidP="00AD1CC0">
            <w:pPr>
              <w:tabs>
                <w:tab w:val="left" w:pos="360"/>
              </w:tabs>
              <w:rPr>
                <w:rFonts w:cs="Arial"/>
                <w:b/>
                <w:szCs w:val="18"/>
              </w:rPr>
            </w:pPr>
            <w:r w:rsidRPr="00E8244F">
              <w:rPr>
                <w:rFonts w:cs="Arial"/>
                <w:color w:val="000000"/>
                <w:sz w:val="16"/>
                <w:szCs w:val="16"/>
              </w:rPr>
              <w:t xml:space="preserve">                (Data: </w:t>
            </w:r>
            <w:proofErr w:type="spellStart"/>
            <w:r w:rsidRPr="00E8244F">
              <w:rPr>
                <w:rFonts w:cs="Arial"/>
                <w:color w:val="000000"/>
                <w:sz w:val="16"/>
                <w:szCs w:val="16"/>
              </w:rPr>
              <w:t>rrrr</w:t>
            </w:r>
            <w:proofErr w:type="spellEnd"/>
            <w:r w:rsidRPr="00E8244F">
              <w:rPr>
                <w:rFonts w:cs="Arial"/>
                <w:color w:val="000000"/>
                <w:sz w:val="16"/>
                <w:szCs w:val="16"/>
              </w:rPr>
              <w:t>-mm-</w:t>
            </w:r>
            <w:proofErr w:type="spellStart"/>
            <w:r w:rsidRPr="00E8244F">
              <w:rPr>
                <w:rFonts w:cs="Arial"/>
                <w:color w:val="000000"/>
                <w:sz w:val="16"/>
                <w:szCs w:val="16"/>
              </w:rPr>
              <w:t>dd</w:t>
            </w:r>
            <w:proofErr w:type="spellEnd"/>
            <w:r w:rsidRPr="00E8244F">
              <w:rPr>
                <w:rFonts w:cs="Arial"/>
                <w:color w:val="000000"/>
                <w:sz w:val="16"/>
                <w:szCs w:val="16"/>
              </w:rPr>
              <w:t>)</w:t>
            </w:r>
          </w:p>
        </w:tc>
      </w:tr>
    </w:tbl>
    <w:p w14:paraId="6C7CFC10" w14:textId="75DB5B08" w:rsidR="00E23EF4" w:rsidRPr="00E8244F" w:rsidRDefault="00720D73" w:rsidP="00DF7E78">
      <w:pPr>
        <w:rPr>
          <w:rFonts w:cs="Arial"/>
        </w:rPr>
      </w:pPr>
      <w:r w:rsidRPr="0004798F">
        <w:rPr>
          <w:noProof/>
        </w:rPr>
        <w:drawing>
          <wp:anchor distT="0" distB="0" distL="114300" distR="114300" simplePos="0" relativeHeight="251704320" behindDoc="0" locked="0" layoutInCell="1" allowOverlap="1" wp14:anchorId="71D70248" wp14:editId="607F6616">
            <wp:simplePos x="0" y="0"/>
            <wp:positionH relativeFrom="column">
              <wp:posOffset>4794250</wp:posOffset>
            </wp:positionH>
            <wp:positionV relativeFrom="paragraph">
              <wp:posOffset>37465</wp:posOffset>
            </wp:positionV>
            <wp:extent cx="1722120" cy="449580"/>
            <wp:effectExtent l="0" t="0" r="0" b="7620"/>
            <wp:wrapNone/>
            <wp:docPr id="42" name="Obraz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120" cy="449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E23EF4" w:rsidRPr="00E8244F" w:rsidSect="00442403">
      <w:headerReference w:type="default" r:id="rId14"/>
      <w:footerReference w:type="default" r:id="rId15"/>
      <w:pgSz w:w="11906" w:h="16838"/>
      <w:pgMar w:top="567" w:right="991" w:bottom="993" w:left="993" w:header="567" w:footer="2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6AB73A" w14:textId="77777777" w:rsidR="009D2CD3" w:rsidRDefault="009D2CD3" w:rsidP="00BD627E">
      <w:r>
        <w:separator/>
      </w:r>
    </w:p>
    <w:p w14:paraId="6F0410B2" w14:textId="77777777" w:rsidR="009D2CD3" w:rsidRDefault="009D2CD3"/>
  </w:endnote>
  <w:endnote w:type="continuationSeparator" w:id="0">
    <w:p w14:paraId="75CCC638" w14:textId="77777777" w:rsidR="009D2CD3" w:rsidRDefault="009D2CD3" w:rsidP="00BD627E">
      <w:r>
        <w:continuationSeparator/>
      </w:r>
    </w:p>
    <w:p w14:paraId="4BDD3E17" w14:textId="77777777" w:rsidR="009D2CD3" w:rsidRDefault="009D2CD3"/>
  </w:endnote>
  <w:endnote w:type="continuationNotice" w:id="1">
    <w:p w14:paraId="05EE8C64" w14:textId="77777777" w:rsidR="009D2CD3" w:rsidRDefault="009D2CD3"/>
    <w:p w14:paraId="2B8C84C3" w14:textId="77777777" w:rsidR="009D2CD3" w:rsidRDefault="009D2C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5423099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3AF0BC6B" w14:textId="77777777" w:rsidR="00A21ACD" w:rsidRPr="00487409" w:rsidRDefault="00A21ACD" w:rsidP="008F30FF">
            <w:pPr>
              <w:pStyle w:val="Stopka"/>
              <w:jc w:val="center"/>
              <w:rPr>
                <w:i/>
                <w:sz w:val="12"/>
              </w:rPr>
            </w:pPr>
          </w:p>
          <w:p w14:paraId="40791862" w14:textId="0792203A" w:rsidR="00A21ACD" w:rsidRDefault="00A21ACD" w:rsidP="00635575">
            <w:pPr>
              <w:pStyle w:val="Stopka"/>
              <w:jc w:val="center"/>
            </w:pPr>
            <w:r w:rsidRPr="00762228">
              <w:rPr>
                <w:rFonts w:cs="Arial"/>
                <w:sz w:val="16"/>
              </w:rPr>
              <w:t xml:space="preserve">Strona </w:t>
            </w:r>
            <w:r w:rsidRPr="00762228">
              <w:rPr>
                <w:rFonts w:cs="Arial"/>
                <w:b/>
                <w:bCs/>
                <w:sz w:val="16"/>
              </w:rPr>
              <w:fldChar w:fldCharType="begin"/>
            </w:r>
            <w:r w:rsidRPr="00762228">
              <w:rPr>
                <w:rFonts w:cs="Arial"/>
                <w:b/>
                <w:bCs/>
                <w:sz w:val="16"/>
              </w:rPr>
              <w:instrText>PAGE</w:instrText>
            </w:r>
            <w:r w:rsidRPr="00762228">
              <w:rPr>
                <w:rFonts w:cs="Arial"/>
                <w:b/>
                <w:bCs/>
                <w:sz w:val="16"/>
              </w:rPr>
              <w:fldChar w:fldCharType="separate"/>
            </w:r>
            <w:r w:rsidR="00B21460">
              <w:rPr>
                <w:rFonts w:cs="Arial"/>
                <w:b/>
                <w:bCs/>
                <w:noProof/>
                <w:sz w:val="16"/>
              </w:rPr>
              <w:t>23</w:t>
            </w:r>
            <w:r w:rsidRPr="00762228">
              <w:rPr>
                <w:rFonts w:cs="Arial"/>
                <w:b/>
                <w:bCs/>
                <w:sz w:val="16"/>
              </w:rPr>
              <w:fldChar w:fldCharType="end"/>
            </w:r>
            <w:r w:rsidRPr="00762228">
              <w:rPr>
                <w:rFonts w:cs="Arial"/>
                <w:sz w:val="16"/>
              </w:rPr>
              <w:t xml:space="preserve"> z </w:t>
            </w:r>
            <w:r w:rsidRPr="00762228">
              <w:rPr>
                <w:rFonts w:cs="Arial"/>
                <w:b/>
                <w:bCs/>
                <w:sz w:val="16"/>
              </w:rPr>
              <w:fldChar w:fldCharType="begin"/>
            </w:r>
            <w:r w:rsidRPr="00762228">
              <w:rPr>
                <w:rFonts w:cs="Arial"/>
                <w:b/>
                <w:bCs/>
                <w:sz w:val="16"/>
              </w:rPr>
              <w:instrText>NUMPAGES</w:instrText>
            </w:r>
            <w:r w:rsidRPr="00762228">
              <w:rPr>
                <w:rFonts w:cs="Arial"/>
                <w:b/>
                <w:bCs/>
                <w:sz w:val="16"/>
              </w:rPr>
              <w:fldChar w:fldCharType="separate"/>
            </w:r>
            <w:r w:rsidR="00B21460">
              <w:rPr>
                <w:rFonts w:cs="Arial"/>
                <w:b/>
                <w:bCs/>
                <w:noProof/>
                <w:sz w:val="16"/>
              </w:rPr>
              <w:t>23</w:t>
            </w:r>
            <w:r w:rsidRPr="00762228">
              <w:rPr>
                <w:rFonts w:cs="Arial"/>
                <w:b/>
                <w:bCs/>
                <w:sz w:val="16"/>
              </w:rPr>
              <w:fldChar w:fldCharType="end"/>
            </w:r>
          </w:p>
        </w:sdtContent>
      </w:sdt>
    </w:sdtContent>
  </w:sdt>
  <w:p w14:paraId="00A93455" w14:textId="77777777" w:rsidR="00A21ACD" w:rsidRDefault="00A21ACD">
    <w:pPr>
      <w:pStyle w:val="Stopka"/>
    </w:pPr>
  </w:p>
  <w:p w14:paraId="7649545A" w14:textId="77777777" w:rsidR="00A21ACD" w:rsidRDefault="00A21A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B96E1F" w14:textId="77777777" w:rsidR="009D2CD3" w:rsidRDefault="009D2CD3" w:rsidP="00BD627E">
      <w:r>
        <w:separator/>
      </w:r>
    </w:p>
    <w:p w14:paraId="75C2704D" w14:textId="77777777" w:rsidR="009D2CD3" w:rsidRDefault="009D2CD3"/>
  </w:footnote>
  <w:footnote w:type="continuationSeparator" w:id="0">
    <w:p w14:paraId="2AC23770" w14:textId="77777777" w:rsidR="009D2CD3" w:rsidRDefault="009D2CD3" w:rsidP="00BD627E">
      <w:r>
        <w:continuationSeparator/>
      </w:r>
    </w:p>
    <w:p w14:paraId="77D587DF" w14:textId="77777777" w:rsidR="009D2CD3" w:rsidRDefault="009D2CD3"/>
  </w:footnote>
  <w:footnote w:type="continuationNotice" w:id="1">
    <w:p w14:paraId="4F155C8B" w14:textId="77777777" w:rsidR="009D2CD3" w:rsidRDefault="009D2CD3"/>
    <w:p w14:paraId="018C1C83" w14:textId="77777777" w:rsidR="009D2CD3" w:rsidRDefault="009D2CD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68E1B" w14:textId="77777777" w:rsidR="00A21ACD" w:rsidRDefault="00A21ACD" w:rsidP="00720D73">
    <w:pPr>
      <w:pStyle w:val="Nagwek"/>
      <w:jc w:val="right"/>
    </w:pPr>
  </w:p>
  <w:p w14:paraId="128665FF" w14:textId="77777777" w:rsidR="00A21ACD" w:rsidRPr="00CE69EE" w:rsidRDefault="00A21ACD" w:rsidP="00720D73">
    <w:pPr>
      <w:pStyle w:val="Nagwek"/>
      <w:jc w:val="right"/>
    </w:pPr>
  </w:p>
  <w:tbl>
    <w:tblPr>
      <w:tblStyle w:val="Tabela-Siatka"/>
      <w:tblW w:w="0" w:type="auto"/>
      <w:tblInd w:w="-1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41"/>
      <w:gridCol w:w="6111"/>
      <w:gridCol w:w="2046"/>
    </w:tblGrid>
    <w:tr w:rsidR="00A21ACD" w:rsidRPr="006856F4" w14:paraId="523D0ED1" w14:textId="77777777" w:rsidTr="006928F1">
      <w:trPr>
        <w:trHeight w:val="841"/>
      </w:trPr>
      <w:tc>
        <w:tcPr>
          <w:tcW w:w="1941" w:type="dxa"/>
        </w:tcPr>
        <w:p w14:paraId="4903A65A" w14:textId="77777777" w:rsidR="00A21ACD" w:rsidRPr="006856F4" w:rsidRDefault="00A21ACD" w:rsidP="00720D73">
          <w:pPr>
            <w:tabs>
              <w:tab w:val="left" w:pos="3840"/>
            </w:tabs>
            <w:rPr>
              <w:sz w:val="16"/>
              <w:szCs w:val="16"/>
            </w:rPr>
          </w:pPr>
          <w:r w:rsidRPr="007D41FD">
            <w:rPr>
              <w:rFonts w:cs="Arial"/>
              <w:noProof/>
              <w:sz w:val="16"/>
              <w:szCs w:val="16"/>
            </w:rPr>
            <w:drawing>
              <wp:anchor distT="0" distB="0" distL="114300" distR="114300" simplePos="0" relativeHeight="251747840" behindDoc="1" locked="0" layoutInCell="1" allowOverlap="1" wp14:anchorId="6B854A86" wp14:editId="7388F994">
                <wp:simplePos x="0" y="0"/>
                <wp:positionH relativeFrom="column">
                  <wp:posOffset>10160</wp:posOffset>
                </wp:positionH>
                <wp:positionV relativeFrom="paragraph">
                  <wp:posOffset>-155575</wp:posOffset>
                </wp:positionV>
                <wp:extent cx="1346200" cy="658495"/>
                <wp:effectExtent l="19050" t="19050" r="25400" b="27305"/>
                <wp:wrapNone/>
                <wp:docPr id="121" name="Obraz 0" descr="znak_PGE-godlo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0" descr="znak_PGE-godlo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46200" cy="65849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111" w:type="dxa"/>
        </w:tcPr>
        <w:p w14:paraId="2C11A5CF" w14:textId="01862226" w:rsidR="00A21ACD" w:rsidRPr="00AF1D6E" w:rsidRDefault="00A21ACD" w:rsidP="00720D73">
          <w:pPr>
            <w:jc w:val="right"/>
            <w:rPr>
              <w:rFonts w:cs="Arial"/>
              <w:sz w:val="14"/>
            </w:rPr>
          </w:pPr>
        </w:p>
        <w:p w14:paraId="3C12CB3E" w14:textId="2F91A57B" w:rsidR="00A21ACD" w:rsidRPr="006856F4" w:rsidRDefault="00A21ACD" w:rsidP="005878D5">
          <w:pPr>
            <w:rPr>
              <w:sz w:val="14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745792" behindDoc="0" locked="0" layoutInCell="1" allowOverlap="1" wp14:anchorId="68DB8931" wp14:editId="492B0254">
                    <wp:simplePos x="0" y="0"/>
                    <wp:positionH relativeFrom="column">
                      <wp:posOffset>-1330960</wp:posOffset>
                    </wp:positionH>
                    <wp:positionV relativeFrom="paragraph">
                      <wp:posOffset>426085</wp:posOffset>
                    </wp:positionV>
                    <wp:extent cx="6572250" cy="0"/>
                    <wp:effectExtent l="0" t="0" r="19050" b="19050"/>
                    <wp:wrapNone/>
                    <wp:docPr id="117" name="AutoShap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57225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7297C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32B7B43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2" o:spid="_x0000_s1026" type="#_x0000_t32" style="position:absolute;margin-left:-104.8pt;margin-top:33.55pt;width:517.5pt;height:0;z-index:25174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" strokecolor="#7297ce"/>
                </w:pict>
              </mc:Fallback>
            </mc:AlternateContent>
          </w:r>
        </w:p>
      </w:tc>
      <w:tc>
        <w:tcPr>
          <w:tcW w:w="2046" w:type="dxa"/>
        </w:tcPr>
        <w:p w14:paraId="380BE995" w14:textId="77777777" w:rsidR="00A21ACD" w:rsidRPr="006856F4" w:rsidRDefault="00A21ACD" w:rsidP="00720D73">
          <w:pPr>
            <w:tabs>
              <w:tab w:val="left" w:pos="3840"/>
            </w:tabs>
            <w:rPr>
              <w:sz w:val="16"/>
              <w:szCs w:val="16"/>
            </w:rPr>
          </w:pPr>
        </w:p>
        <w:p w14:paraId="3C0CCDB9" w14:textId="77777777" w:rsidR="00A21ACD" w:rsidRPr="006856F4" w:rsidRDefault="00A21ACD" w:rsidP="00720D73">
          <w:pPr>
            <w:ind w:firstLine="708"/>
          </w:pPr>
        </w:p>
      </w:tc>
    </w:tr>
  </w:tbl>
  <w:p w14:paraId="0B6E5540" w14:textId="1489908D" w:rsidR="00A21ACD" w:rsidRPr="00CE69EE" w:rsidRDefault="00A21ACD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E94130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E"/>
    <w:multiLevelType w:val="multilevel"/>
    <w:tmpl w:val="0000000E"/>
    <w:name w:val="WWNum16"/>
    <w:lvl w:ilvl="0">
      <w:start w:val="1"/>
      <w:numFmt w:val="bullet"/>
      <w:lvlText w:val="•"/>
      <w:lvlJc w:val="left"/>
      <w:pPr>
        <w:tabs>
          <w:tab w:val="num" w:pos="0"/>
        </w:tabs>
        <w:ind w:left="1080" w:hanging="720"/>
      </w:pPr>
      <w:rPr>
        <w:rFonts w:ascii="Arial" w:hAnsi="Arial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F"/>
    <w:multiLevelType w:val="multilevel"/>
    <w:tmpl w:val="0000000F"/>
    <w:name w:val="WWNum17"/>
    <w:lvl w:ilvl="0">
      <w:start w:val="1"/>
      <w:numFmt w:val="bullet"/>
      <w:lvlText w:val="•"/>
      <w:lvlJc w:val="left"/>
      <w:pPr>
        <w:tabs>
          <w:tab w:val="num" w:pos="0"/>
        </w:tabs>
        <w:ind w:left="360" w:hanging="360"/>
      </w:pPr>
      <w:rPr>
        <w:rFonts w:ascii="Arial" w:hAnsi="Arial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3" w15:restartNumberingAfterBreak="0">
    <w:nsid w:val="00000010"/>
    <w:multiLevelType w:val="multilevel"/>
    <w:tmpl w:val="00000010"/>
    <w:name w:val="WWNum18"/>
    <w:lvl w:ilvl="0"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00000011"/>
    <w:multiLevelType w:val="multilevel"/>
    <w:tmpl w:val="00000011"/>
    <w:name w:val="WWNum21"/>
    <w:lvl w:ilvl="0"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05D1635B"/>
    <w:multiLevelType w:val="hybridMultilevel"/>
    <w:tmpl w:val="AFFCCF5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77D5604"/>
    <w:multiLevelType w:val="hybridMultilevel"/>
    <w:tmpl w:val="7C680A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DF79C8"/>
    <w:multiLevelType w:val="hybridMultilevel"/>
    <w:tmpl w:val="67FCC918"/>
    <w:lvl w:ilvl="0" w:tplc="04150001">
      <w:start w:val="1"/>
      <w:numFmt w:val="bullet"/>
      <w:lvlText w:val=""/>
      <w:lvlJc w:val="left"/>
      <w:pPr>
        <w:ind w:left="145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8" w15:restartNumberingAfterBreak="0">
    <w:nsid w:val="1D1A2F2A"/>
    <w:multiLevelType w:val="hybridMultilevel"/>
    <w:tmpl w:val="51860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DA3747"/>
    <w:multiLevelType w:val="hybridMultilevel"/>
    <w:tmpl w:val="A9ACDE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F77195"/>
    <w:multiLevelType w:val="hybridMultilevel"/>
    <w:tmpl w:val="62A6E5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8C2BEE"/>
    <w:multiLevelType w:val="hybridMultilevel"/>
    <w:tmpl w:val="18084D22"/>
    <w:lvl w:ilvl="0" w:tplc="56E606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E8447B8"/>
    <w:multiLevelType w:val="hybridMultilevel"/>
    <w:tmpl w:val="D6786C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2F811F3E"/>
    <w:multiLevelType w:val="hybridMultilevel"/>
    <w:tmpl w:val="81DAEC4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364A7900"/>
    <w:multiLevelType w:val="hybridMultilevel"/>
    <w:tmpl w:val="275EA852"/>
    <w:lvl w:ilvl="0" w:tplc="A98CF3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924353"/>
    <w:multiLevelType w:val="hybridMultilevel"/>
    <w:tmpl w:val="F14A5C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F1648C"/>
    <w:multiLevelType w:val="multilevel"/>
    <w:tmpl w:val="F13ACF2E"/>
    <w:lvl w:ilvl="0">
      <w:start w:val="1"/>
      <w:numFmt w:val="upperRoman"/>
      <w:lvlRestart w:val="0"/>
      <w:pStyle w:val="1poziom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pStyle w:val="2poziom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pStyle w:val="3poziom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4poziom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pStyle w:val="5poziom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8" w15:restartNumberingAfterBreak="0">
    <w:nsid w:val="466F4480"/>
    <w:multiLevelType w:val="hybridMultilevel"/>
    <w:tmpl w:val="6268877C"/>
    <w:lvl w:ilvl="0" w:tplc="4ABA4CC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3184BD8"/>
    <w:multiLevelType w:val="hybridMultilevel"/>
    <w:tmpl w:val="C5FA7D30"/>
    <w:lvl w:ilvl="0" w:tplc="040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48049B4"/>
    <w:multiLevelType w:val="hybridMultilevel"/>
    <w:tmpl w:val="15768EBA"/>
    <w:lvl w:ilvl="0" w:tplc="F870A840">
      <w:numFmt w:val="bullet"/>
      <w:lvlText w:val="•"/>
      <w:lvlJc w:val="left"/>
      <w:pPr>
        <w:ind w:left="1065" w:hanging="705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9A3C95"/>
    <w:multiLevelType w:val="hybridMultilevel"/>
    <w:tmpl w:val="9E3AA292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2224123"/>
    <w:multiLevelType w:val="hybridMultilevel"/>
    <w:tmpl w:val="561A88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32A63F2"/>
    <w:multiLevelType w:val="hybridMultilevel"/>
    <w:tmpl w:val="EC0C2B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5A53AA"/>
    <w:multiLevelType w:val="hybridMultilevel"/>
    <w:tmpl w:val="AC7698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E90870"/>
    <w:multiLevelType w:val="multilevel"/>
    <w:tmpl w:val="D0FE50B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715735091">
    <w:abstractNumId w:val="17"/>
  </w:num>
  <w:num w:numId="2" w16cid:durableId="512577673">
    <w:abstractNumId w:val="13"/>
  </w:num>
  <w:num w:numId="3" w16cid:durableId="1695501906">
    <w:abstractNumId w:val="17"/>
    <w:lvlOverride w:ilvl="0">
      <w:lvl w:ilvl="0">
        <w:start w:val="1"/>
        <w:numFmt w:val="upperRoman"/>
        <w:lvlRestart w:val="0"/>
        <w:pStyle w:val="1poziom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pStyle w:val="2poziom"/>
        <w:isLgl/>
        <w:lvlText w:val="%1.%2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3poziom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4poziom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pStyle w:val="5poziom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4" w16cid:durableId="1547912935">
    <w:abstractNumId w:val="25"/>
  </w:num>
  <w:num w:numId="5" w16cid:durableId="3362023">
    <w:abstractNumId w:val="14"/>
  </w:num>
  <w:num w:numId="6" w16cid:durableId="686054929">
    <w:abstractNumId w:val="8"/>
  </w:num>
  <w:num w:numId="7" w16cid:durableId="1340349947">
    <w:abstractNumId w:val="7"/>
  </w:num>
  <w:num w:numId="8" w16cid:durableId="331178280">
    <w:abstractNumId w:val="23"/>
  </w:num>
  <w:num w:numId="9" w16cid:durableId="162398307">
    <w:abstractNumId w:val="18"/>
  </w:num>
  <w:num w:numId="10" w16cid:durableId="14430025">
    <w:abstractNumId w:val="12"/>
  </w:num>
  <w:num w:numId="11" w16cid:durableId="226502599">
    <w:abstractNumId w:val="20"/>
  </w:num>
  <w:num w:numId="12" w16cid:durableId="1447969471">
    <w:abstractNumId w:val="24"/>
  </w:num>
  <w:num w:numId="13" w16cid:durableId="694424137">
    <w:abstractNumId w:val="6"/>
  </w:num>
  <w:num w:numId="14" w16cid:durableId="286664255">
    <w:abstractNumId w:val="16"/>
  </w:num>
  <w:num w:numId="15" w16cid:durableId="663970113">
    <w:abstractNumId w:val="15"/>
  </w:num>
  <w:num w:numId="16" w16cid:durableId="1283538017">
    <w:abstractNumId w:val="22"/>
  </w:num>
  <w:num w:numId="17" w16cid:durableId="2066099070">
    <w:abstractNumId w:val="10"/>
  </w:num>
  <w:num w:numId="18" w16cid:durableId="1312295094">
    <w:abstractNumId w:val="3"/>
  </w:num>
  <w:num w:numId="19" w16cid:durableId="1653368859">
    <w:abstractNumId w:val="4"/>
  </w:num>
  <w:num w:numId="20" w16cid:durableId="408574092">
    <w:abstractNumId w:val="2"/>
  </w:num>
  <w:num w:numId="21" w16cid:durableId="1423641640">
    <w:abstractNumId w:val="9"/>
  </w:num>
  <w:num w:numId="22" w16cid:durableId="1062220110">
    <w:abstractNumId w:val="5"/>
  </w:num>
  <w:num w:numId="23" w16cid:durableId="2025550887">
    <w:abstractNumId w:val="1"/>
  </w:num>
  <w:num w:numId="24" w16cid:durableId="937099355">
    <w:abstractNumId w:val="19"/>
  </w:num>
  <w:num w:numId="25" w16cid:durableId="434715045">
    <w:abstractNumId w:val="21"/>
  </w:num>
  <w:num w:numId="26" w16cid:durableId="1533424747">
    <w:abstractNumId w:val="11"/>
  </w:num>
  <w:num w:numId="27" w16cid:durableId="110711951">
    <w:abstractNumId w:val="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A59"/>
    <w:rsid w:val="0000055F"/>
    <w:rsid w:val="00006054"/>
    <w:rsid w:val="000079EA"/>
    <w:rsid w:val="00012410"/>
    <w:rsid w:val="00012DCC"/>
    <w:rsid w:val="00021392"/>
    <w:rsid w:val="000243C0"/>
    <w:rsid w:val="00026810"/>
    <w:rsid w:val="00026D9A"/>
    <w:rsid w:val="0003141C"/>
    <w:rsid w:val="00031D66"/>
    <w:rsid w:val="00032451"/>
    <w:rsid w:val="00040E4D"/>
    <w:rsid w:val="000478CC"/>
    <w:rsid w:val="00047E63"/>
    <w:rsid w:val="00050ED7"/>
    <w:rsid w:val="00051290"/>
    <w:rsid w:val="00056157"/>
    <w:rsid w:val="00057683"/>
    <w:rsid w:val="00063803"/>
    <w:rsid w:val="00065919"/>
    <w:rsid w:val="0006776B"/>
    <w:rsid w:val="000707A5"/>
    <w:rsid w:val="000713CA"/>
    <w:rsid w:val="0007434D"/>
    <w:rsid w:val="00074E94"/>
    <w:rsid w:val="000753C9"/>
    <w:rsid w:val="000760BB"/>
    <w:rsid w:val="0007776F"/>
    <w:rsid w:val="00080C91"/>
    <w:rsid w:val="00084B97"/>
    <w:rsid w:val="00086115"/>
    <w:rsid w:val="00090208"/>
    <w:rsid w:val="00090921"/>
    <w:rsid w:val="000914FD"/>
    <w:rsid w:val="00092CD3"/>
    <w:rsid w:val="000965A3"/>
    <w:rsid w:val="000971AB"/>
    <w:rsid w:val="000A1A02"/>
    <w:rsid w:val="000A52CD"/>
    <w:rsid w:val="000B7759"/>
    <w:rsid w:val="000C00DA"/>
    <w:rsid w:val="000C1970"/>
    <w:rsid w:val="000C3838"/>
    <w:rsid w:val="000C626D"/>
    <w:rsid w:val="000D0A8A"/>
    <w:rsid w:val="000D1615"/>
    <w:rsid w:val="000D368C"/>
    <w:rsid w:val="000D4112"/>
    <w:rsid w:val="000E6284"/>
    <w:rsid w:val="000F0671"/>
    <w:rsid w:val="000F0933"/>
    <w:rsid w:val="000F5F4D"/>
    <w:rsid w:val="000F779B"/>
    <w:rsid w:val="001002F8"/>
    <w:rsid w:val="00100563"/>
    <w:rsid w:val="00101EA8"/>
    <w:rsid w:val="001033CD"/>
    <w:rsid w:val="00107DD3"/>
    <w:rsid w:val="00107E65"/>
    <w:rsid w:val="0011164C"/>
    <w:rsid w:val="00112F3C"/>
    <w:rsid w:val="0011352E"/>
    <w:rsid w:val="00116054"/>
    <w:rsid w:val="0011630C"/>
    <w:rsid w:val="00121A57"/>
    <w:rsid w:val="00123136"/>
    <w:rsid w:val="001254AB"/>
    <w:rsid w:val="0012585D"/>
    <w:rsid w:val="00125B02"/>
    <w:rsid w:val="00132DAF"/>
    <w:rsid w:val="001331C0"/>
    <w:rsid w:val="001410C8"/>
    <w:rsid w:val="00142534"/>
    <w:rsid w:val="001525C1"/>
    <w:rsid w:val="00153E1B"/>
    <w:rsid w:val="00156D9D"/>
    <w:rsid w:val="001575DB"/>
    <w:rsid w:val="00157918"/>
    <w:rsid w:val="00160B88"/>
    <w:rsid w:val="001623C5"/>
    <w:rsid w:val="00165E35"/>
    <w:rsid w:val="00180173"/>
    <w:rsid w:val="00181AC8"/>
    <w:rsid w:val="0018569D"/>
    <w:rsid w:val="00186CF4"/>
    <w:rsid w:val="00195D03"/>
    <w:rsid w:val="00195F96"/>
    <w:rsid w:val="001A14FA"/>
    <w:rsid w:val="001A4397"/>
    <w:rsid w:val="001A66E6"/>
    <w:rsid w:val="001B0495"/>
    <w:rsid w:val="001B2188"/>
    <w:rsid w:val="001B2252"/>
    <w:rsid w:val="001C18F8"/>
    <w:rsid w:val="001C3564"/>
    <w:rsid w:val="001C4434"/>
    <w:rsid w:val="001C54FB"/>
    <w:rsid w:val="001C5EA4"/>
    <w:rsid w:val="001C67A2"/>
    <w:rsid w:val="001D09EC"/>
    <w:rsid w:val="001D15D8"/>
    <w:rsid w:val="001D3BC6"/>
    <w:rsid w:val="001D4BFF"/>
    <w:rsid w:val="001D74FD"/>
    <w:rsid w:val="001E156B"/>
    <w:rsid w:val="001E3808"/>
    <w:rsid w:val="001E5E1F"/>
    <w:rsid w:val="001E730D"/>
    <w:rsid w:val="001E7580"/>
    <w:rsid w:val="001F29B5"/>
    <w:rsid w:val="001F29FE"/>
    <w:rsid w:val="001F30F4"/>
    <w:rsid w:val="001F357F"/>
    <w:rsid w:val="001F3A8B"/>
    <w:rsid w:val="001F4B1F"/>
    <w:rsid w:val="001F53A7"/>
    <w:rsid w:val="001F6303"/>
    <w:rsid w:val="0021019C"/>
    <w:rsid w:val="00211ED6"/>
    <w:rsid w:val="00212085"/>
    <w:rsid w:val="002325C0"/>
    <w:rsid w:val="00233139"/>
    <w:rsid w:val="0023414F"/>
    <w:rsid w:val="002374C0"/>
    <w:rsid w:val="00243D7F"/>
    <w:rsid w:val="00245068"/>
    <w:rsid w:val="00251D3D"/>
    <w:rsid w:val="002532C1"/>
    <w:rsid w:val="00254166"/>
    <w:rsid w:val="0025666F"/>
    <w:rsid w:val="00260096"/>
    <w:rsid w:val="0026118B"/>
    <w:rsid w:val="00264F09"/>
    <w:rsid w:val="002707A5"/>
    <w:rsid w:val="002714B4"/>
    <w:rsid w:val="002748DC"/>
    <w:rsid w:val="002868F7"/>
    <w:rsid w:val="00290726"/>
    <w:rsid w:val="00290897"/>
    <w:rsid w:val="0029227A"/>
    <w:rsid w:val="0029303A"/>
    <w:rsid w:val="00296D06"/>
    <w:rsid w:val="002A015E"/>
    <w:rsid w:val="002A14B2"/>
    <w:rsid w:val="002A1B69"/>
    <w:rsid w:val="002A206D"/>
    <w:rsid w:val="002B0B62"/>
    <w:rsid w:val="002B14DF"/>
    <w:rsid w:val="002B77D0"/>
    <w:rsid w:val="002C17B0"/>
    <w:rsid w:val="002C1A2B"/>
    <w:rsid w:val="002C5984"/>
    <w:rsid w:val="002C6224"/>
    <w:rsid w:val="002C77A0"/>
    <w:rsid w:val="002D057D"/>
    <w:rsid w:val="002D525B"/>
    <w:rsid w:val="002E0E9A"/>
    <w:rsid w:val="002E52CA"/>
    <w:rsid w:val="002F0DA4"/>
    <w:rsid w:val="002F1343"/>
    <w:rsid w:val="002F13C5"/>
    <w:rsid w:val="002F34FC"/>
    <w:rsid w:val="002F481A"/>
    <w:rsid w:val="0030352A"/>
    <w:rsid w:val="003045EE"/>
    <w:rsid w:val="00304EDA"/>
    <w:rsid w:val="00304F1E"/>
    <w:rsid w:val="003125AB"/>
    <w:rsid w:val="00313FAE"/>
    <w:rsid w:val="00322492"/>
    <w:rsid w:val="00323BA8"/>
    <w:rsid w:val="00330196"/>
    <w:rsid w:val="00332E0A"/>
    <w:rsid w:val="0033341A"/>
    <w:rsid w:val="00334DB5"/>
    <w:rsid w:val="0033583A"/>
    <w:rsid w:val="00343F39"/>
    <w:rsid w:val="00344C20"/>
    <w:rsid w:val="00344FCA"/>
    <w:rsid w:val="0035195A"/>
    <w:rsid w:val="003536AF"/>
    <w:rsid w:val="00354D5C"/>
    <w:rsid w:val="00355391"/>
    <w:rsid w:val="0035667E"/>
    <w:rsid w:val="003712C5"/>
    <w:rsid w:val="00371B47"/>
    <w:rsid w:val="00373A06"/>
    <w:rsid w:val="003751ED"/>
    <w:rsid w:val="00375B9B"/>
    <w:rsid w:val="00377F99"/>
    <w:rsid w:val="00381232"/>
    <w:rsid w:val="0038624A"/>
    <w:rsid w:val="00386CD6"/>
    <w:rsid w:val="003906C1"/>
    <w:rsid w:val="003A43B2"/>
    <w:rsid w:val="003B036E"/>
    <w:rsid w:val="003B3213"/>
    <w:rsid w:val="003C1619"/>
    <w:rsid w:val="003C3388"/>
    <w:rsid w:val="003C5184"/>
    <w:rsid w:val="003C5916"/>
    <w:rsid w:val="003C5B34"/>
    <w:rsid w:val="003C621B"/>
    <w:rsid w:val="003D2D59"/>
    <w:rsid w:val="003D79C0"/>
    <w:rsid w:val="003E2954"/>
    <w:rsid w:val="003E73B8"/>
    <w:rsid w:val="003F20EB"/>
    <w:rsid w:val="003F3F26"/>
    <w:rsid w:val="003F61B7"/>
    <w:rsid w:val="003F669F"/>
    <w:rsid w:val="0040184C"/>
    <w:rsid w:val="00406A8C"/>
    <w:rsid w:val="00412D3D"/>
    <w:rsid w:val="004156A8"/>
    <w:rsid w:val="004164B8"/>
    <w:rsid w:val="004174F6"/>
    <w:rsid w:val="00423B0F"/>
    <w:rsid w:val="00424424"/>
    <w:rsid w:val="004249EE"/>
    <w:rsid w:val="00433DDD"/>
    <w:rsid w:val="00434372"/>
    <w:rsid w:val="00435431"/>
    <w:rsid w:val="00440E2A"/>
    <w:rsid w:val="00441C54"/>
    <w:rsid w:val="00442403"/>
    <w:rsid w:val="004515E3"/>
    <w:rsid w:val="00455488"/>
    <w:rsid w:val="004570EC"/>
    <w:rsid w:val="00457E17"/>
    <w:rsid w:val="00461C62"/>
    <w:rsid w:val="004624C0"/>
    <w:rsid w:val="00465C78"/>
    <w:rsid w:val="0047035F"/>
    <w:rsid w:val="004725EC"/>
    <w:rsid w:val="004766DE"/>
    <w:rsid w:val="00477DD3"/>
    <w:rsid w:val="00481736"/>
    <w:rsid w:val="00482985"/>
    <w:rsid w:val="00483D3D"/>
    <w:rsid w:val="00486485"/>
    <w:rsid w:val="004866C0"/>
    <w:rsid w:val="00490BAE"/>
    <w:rsid w:val="004928F5"/>
    <w:rsid w:val="00493D6C"/>
    <w:rsid w:val="00497E9F"/>
    <w:rsid w:val="004A3ACD"/>
    <w:rsid w:val="004A6B58"/>
    <w:rsid w:val="004B2B96"/>
    <w:rsid w:val="004B4283"/>
    <w:rsid w:val="004B49B3"/>
    <w:rsid w:val="004B7222"/>
    <w:rsid w:val="004C111C"/>
    <w:rsid w:val="004C1A8D"/>
    <w:rsid w:val="004C71C8"/>
    <w:rsid w:val="004C7A6D"/>
    <w:rsid w:val="004C7D85"/>
    <w:rsid w:val="004D0773"/>
    <w:rsid w:val="004D1DD8"/>
    <w:rsid w:val="004D445D"/>
    <w:rsid w:val="004E3371"/>
    <w:rsid w:val="004E3E7C"/>
    <w:rsid w:val="004F64EA"/>
    <w:rsid w:val="004F6EE1"/>
    <w:rsid w:val="004F7F76"/>
    <w:rsid w:val="00500ECE"/>
    <w:rsid w:val="00505306"/>
    <w:rsid w:val="0050723B"/>
    <w:rsid w:val="00507EDA"/>
    <w:rsid w:val="00507F3C"/>
    <w:rsid w:val="00517276"/>
    <w:rsid w:val="00521B3F"/>
    <w:rsid w:val="00521E7D"/>
    <w:rsid w:val="00522ADD"/>
    <w:rsid w:val="005239C8"/>
    <w:rsid w:val="00530350"/>
    <w:rsid w:val="005310C6"/>
    <w:rsid w:val="0053152C"/>
    <w:rsid w:val="00535447"/>
    <w:rsid w:val="00535C1D"/>
    <w:rsid w:val="00535C5D"/>
    <w:rsid w:val="005362D5"/>
    <w:rsid w:val="00536B32"/>
    <w:rsid w:val="005437C3"/>
    <w:rsid w:val="00545DB5"/>
    <w:rsid w:val="005468F5"/>
    <w:rsid w:val="00551159"/>
    <w:rsid w:val="0055678B"/>
    <w:rsid w:val="00562C5F"/>
    <w:rsid w:val="00565A98"/>
    <w:rsid w:val="005673B3"/>
    <w:rsid w:val="00572C83"/>
    <w:rsid w:val="005732FF"/>
    <w:rsid w:val="00573F97"/>
    <w:rsid w:val="00575293"/>
    <w:rsid w:val="00576835"/>
    <w:rsid w:val="005815CC"/>
    <w:rsid w:val="00584267"/>
    <w:rsid w:val="005842F7"/>
    <w:rsid w:val="00585022"/>
    <w:rsid w:val="00587815"/>
    <w:rsid w:val="005878D5"/>
    <w:rsid w:val="005904EA"/>
    <w:rsid w:val="00597582"/>
    <w:rsid w:val="005A0BEE"/>
    <w:rsid w:val="005A0E1A"/>
    <w:rsid w:val="005A4B60"/>
    <w:rsid w:val="005B131F"/>
    <w:rsid w:val="005B7525"/>
    <w:rsid w:val="005C18EE"/>
    <w:rsid w:val="005C4633"/>
    <w:rsid w:val="005D0D31"/>
    <w:rsid w:val="005D49B8"/>
    <w:rsid w:val="005D5DFB"/>
    <w:rsid w:val="005D6084"/>
    <w:rsid w:val="005D71EF"/>
    <w:rsid w:val="005E5506"/>
    <w:rsid w:val="005E6333"/>
    <w:rsid w:val="005F78E2"/>
    <w:rsid w:val="005F7F6C"/>
    <w:rsid w:val="0060061C"/>
    <w:rsid w:val="00607130"/>
    <w:rsid w:val="00610CB4"/>
    <w:rsid w:val="006121CF"/>
    <w:rsid w:val="00612ED8"/>
    <w:rsid w:val="006157E5"/>
    <w:rsid w:val="006164CF"/>
    <w:rsid w:val="00620085"/>
    <w:rsid w:val="0063174F"/>
    <w:rsid w:val="00635575"/>
    <w:rsid w:val="006379C4"/>
    <w:rsid w:val="0064362F"/>
    <w:rsid w:val="00643A7D"/>
    <w:rsid w:val="006444D7"/>
    <w:rsid w:val="006476FA"/>
    <w:rsid w:val="006514A4"/>
    <w:rsid w:val="00657883"/>
    <w:rsid w:val="00657C89"/>
    <w:rsid w:val="00660F12"/>
    <w:rsid w:val="00661CD1"/>
    <w:rsid w:val="00662499"/>
    <w:rsid w:val="00664036"/>
    <w:rsid w:val="00664AA4"/>
    <w:rsid w:val="00664D0B"/>
    <w:rsid w:val="006753DD"/>
    <w:rsid w:val="00676651"/>
    <w:rsid w:val="0067761E"/>
    <w:rsid w:val="00677CAE"/>
    <w:rsid w:val="00681840"/>
    <w:rsid w:val="006824C7"/>
    <w:rsid w:val="00683D98"/>
    <w:rsid w:val="006840E9"/>
    <w:rsid w:val="00685933"/>
    <w:rsid w:val="00685FD6"/>
    <w:rsid w:val="006928F1"/>
    <w:rsid w:val="006947F4"/>
    <w:rsid w:val="00694BEE"/>
    <w:rsid w:val="00694CD1"/>
    <w:rsid w:val="00695F1A"/>
    <w:rsid w:val="0069693B"/>
    <w:rsid w:val="006A0E0C"/>
    <w:rsid w:val="006A5309"/>
    <w:rsid w:val="006A6BAA"/>
    <w:rsid w:val="006A7DC9"/>
    <w:rsid w:val="006B1E7D"/>
    <w:rsid w:val="006B5FD3"/>
    <w:rsid w:val="006C0C72"/>
    <w:rsid w:val="006C478E"/>
    <w:rsid w:val="006C6A68"/>
    <w:rsid w:val="006C7205"/>
    <w:rsid w:val="006D07E6"/>
    <w:rsid w:val="006D1AA8"/>
    <w:rsid w:val="006E0397"/>
    <w:rsid w:val="006E0CCD"/>
    <w:rsid w:val="006E1C79"/>
    <w:rsid w:val="006E4432"/>
    <w:rsid w:val="006E4485"/>
    <w:rsid w:val="006E585F"/>
    <w:rsid w:val="006E6645"/>
    <w:rsid w:val="006F44B4"/>
    <w:rsid w:val="00702CA1"/>
    <w:rsid w:val="007035E7"/>
    <w:rsid w:val="007060FB"/>
    <w:rsid w:val="0070639E"/>
    <w:rsid w:val="00706A0E"/>
    <w:rsid w:val="007070E1"/>
    <w:rsid w:val="00707554"/>
    <w:rsid w:val="00710C64"/>
    <w:rsid w:val="00710CB3"/>
    <w:rsid w:val="0071341E"/>
    <w:rsid w:val="0072065E"/>
    <w:rsid w:val="00720D73"/>
    <w:rsid w:val="007273C2"/>
    <w:rsid w:val="0073144D"/>
    <w:rsid w:val="00732FF9"/>
    <w:rsid w:val="00741FDB"/>
    <w:rsid w:val="00743534"/>
    <w:rsid w:val="00743943"/>
    <w:rsid w:val="00743B2F"/>
    <w:rsid w:val="00746535"/>
    <w:rsid w:val="0075021F"/>
    <w:rsid w:val="007515B4"/>
    <w:rsid w:val="007539B7"/>
    <w:rsid w:val="007541E9"/>
    <w:rsid w:val="00762228"/>
    <w:rsid w:val="00762357"/>
    <w:rsid w:val="00765250"/>
    <w:rsid w:val="0077067A"/>
    <w:rsid w:val="0077077F"/>
    <w:rsid w:val="00774D7A"/>
    <w:rsid w:val="007775EF"/>
    <w:rsid w:val="007851E5"/>
    <w:rsid w:val="00785F3B"/>
    <w:rsid w:val="00794A5C"/>
    <w:rsid w:val="007953E0"/>
    <w:rsid w:val="00795663"/>
    <w:rsid w:val="0079613A"/>
    <w:rsid w:val="0079647B"/>
    <w:rsid w:val="007A034D"/>
    <w:rsid w:val="007A2799"/>
    <w:rsid w:val="007A7E30"/>
    <w:rsid w:val="007B27AB"/>
    <w:rsid w:val="007B61F0"/>
    <w:rsid w:val="007B66DD"/>
    <w:rsid w:val="007C7C7B"/>
    <w:rsid w:val="007D0FC8"/>
    <w:rsid w:val="007D0FD0"/>
    <w:rsid w:val="007D2F8F"/>
    <w:rsid w:val="007D42CB"/>
    <w:rsid w:val="007D6138"/>
    <w:rsid w:val="007E1700"/>
    <w:rsid w:val="007E54CD"/>
    <w:rsid w:val="007E5F77"/>
    <w:rsid w:val="007E6273"/>
    <w:rsid w:val="007F1DBB"/>
    <w:rsid w:val="007F5BA1"/>
    <w:rsid w:val="007F69A9"/>
    <w:rsid w:val="008022B7"/>
    <w:rsid w:val="008052FD"/>
    <w:rsid w:val="00813C19"/>
    <w:rsid w:val="00821B4B"/>
    <w:rsid w:val="0082245D"/>
    <w:rsid w:val="008276A3"/>
    <w:rsid w:val="00830D6D"/>
    <w:rsid w:val="0083299E"/>
    <w:rsid w:val="00836A77"/>
    <w:rsid w:val="00837F3B"/>
    <w:rsid w:val="00841AEE"/>
    <w:rsid w:val="00843C99"/>
    <w:rsid w:val="00846C1E"/>
    <w:rsid w:val="00847BE0"/>
    <w:rsid w:val="0085323D"/>
    <w:rsid w:val="008542A0"/>
    <w:rsid w:val="00860B9C"/>
    <w:rsid w:val="00863D6D"/>
    <w:rsid w:val="008759BF"/>
    <w:rsid w:val="00875E04"/>
    <w:rsid w:val="008773EF"/>
    <w:rsid w:val="0088095D"/>
    <w:rsid w:val="00881F82"/>
    <w:rsid w:val="00882D36"/>
    <w:rsid w:val="00884581"/>
    <w:rsid w:val="008914F2"/>
    <w:rsid w:val="00892D96"/>
    <w:rsid w:val="00892FDD"/>
    <w:rsid w:val="00893D59"/>
    <w:rsid w:val="008965EE"/>
    <w:rsid w:val="008A0A9E"/>
    <w:rsid w:val="008A53AA"/>
    <w:rsid w:val="008B068E"/>
    <w:rsid w:val="008B497E"/>
    <w:rsid w:val="008B5310"/>
    <w:rsid w:val="008B5937"/>
    <w:rsid w:val="008B5A57"/>
    <w:rsid w:val="008C0A9E"/>
    <w:rsid w:val="008C2060"/>
    <w:rsid w:val="008C263D"/>
    <w:rsid w:val="008D5CD3"/>
    <w:rsid w:val="008D5FCE"/>
    <w:rsid w:val="008D7964"/>
    <w:rsid w:val="008E28F5"/>
    <w:rsid w:val="008E4147"/>
    <w:rsid w:val="008F30FF"/>
    <w:rsid w:val="008F75D7"/>
    <w:rsid w:val="00903745"/>
    <w:rsid w:val="009111E0"/>
    <w:rsid w:val="009138A0"/>
    <w:rsid w:val="00915AD0"/>
    <w:rsid w:val="00917557"/>
    <w:rsid w:val="00926B1B"/>
    <w:rsid w:val="009276AB"/>
    <w:rsid w:val="009316FD"/>
    <w:rsid w:val="0093395D"/>
    <w:rsid w:val="00937F99"/>
    <w:rsid w:val="009459CD"/>
    <w:rsid w:val="00947AEA"/>
    <w:rsid w:val="009534D9"/>
    <w:rsid w:val="00953951"/>
    <w:rsid w:val="00954E6A"/>
    <w:rsid w:val="009630DB"/>
    <w:rsid w:val="009635BE"/>
    <w:rsid w:val="00967EA8"/>
    <w:rsid w:val="009708C6"/>
    <w:rsid w:val="00981835"/>
    <w:rsid w:val="009873BB"/>
    <w:rsid w:val="00987F3C"/>
    <w:rsid w:val="00990505"/>
    <w:rsid w:val="00990E99"/>
    <w:rsid w:val="009922A4"/>
    <w:rsid w:val="009925EE"/>
    <w:rsid w:val="00994E8A"/>
    <w:rsid w:val="00995FC0"/>
    <w:rsid w:val="009A3EC4"/>
    <w:rsid w:val="009A4573"/>
    <w:rsid w:val="009A4B70"/>
    <w:rsid w:val="009B0D73"/>
    <w:rsid w:val="009B17F1"/>
    <w:rsid w:val="009B30EB"/>
    <w:rsid w:val="009B3539"/>
    <w:rsid w:val="009B6A19"/>
    <w:rsid w:val="009C00D2"/>
    <w:rsid w:val="009C0CC4"/>
    <w:rsid w:val="009C1FB9"/>
    <w:rsid w:val="009C2166"/>
    <w:rsid w:val="009C5C12"/>
    <w:rsid w:val="009C6515"/>
    <w:rsid w:val="009D112E"/>
    <w:rsid w:val="009D2CD3"/>
    <w:rsid w:val="009D393B"/>
    <w:rsid w:val="009D66B8"/>
    <w:rsid w:val="009D6B05"/>
    <w:rsid w:val="009D6CE5"/>
    <w:rsid w:val="009E372D"/>
    <w:rsid w:val="009E38F8"/>
    <w:rsid w:val="009F110C"/>
    <w:rsid w:val="009F2A73"/>
    <w:rsid w:val="009F55B4"/>
    <w:rsid w:val="00A00628"/>
    <w:rsid w:val="00A02E16"/>
    <w:rsid w:val="00A05947"/>
    <w:rsid w:val="00A061DC"/>
    <w:rsid w:val="00A071F4"/>
    <w:rsid w:val="00A10304"/>
    <w:rsid w:val="00A132C7"/>
    <w:rsid w:val="00A21319"/>
    <w:rsid w:val="00A21ACD"/>
    <w:rsid w:val="00A22E19"/>
    <w:rsid w:val="00A24048"/>
    <w:rsid w:val="00A257CA"/>
    <w:rsid w:val="00A3132A"/>
    <w:rsid w:val="00A3366D"/>
    <w:rsid w:val="00A33E90"/>
    <w:rsid w:val="00A3534A"/>
    <w:rsid w:val="00A40308"/>
    <w:rsid w:val="00A4276D"/>
    <w:rsid w:val="00A45379"/>
    <w:rsid w:val="00A4680C"/>
    <w:rsid w:val="00A5279E"/>
    <w:rsid w:val="00A52A44"/>
    <w:rsid w:val="00A53BE0"/>
    <w:rsid w:val="00A542B6"/>
    <w:rsid w:val="00A56AEC"/>
    <w:rsid w:val="00A61181"/>
    <w:rsid w:val="00A62206"/>
    <w:rsid w:val="00A64580"/>
    <w:rsid w:val="00A66791"/>
    <w:rsid w:val="00A71CF1"/>
    <w:rsid w:val="00A7358F"/>
    <w:rsid w:val="00A75CAD"/>
    <w:rsid w:val="00A82781"/>
    <w:rsid w:val="00A85A3F"/>
    <w:rsid w:val="00A865A4"/>
    <w:rsid w:val="00A8787E"/>
    <w:rsid w:val="00A9111A"/>
    <w:rsid w:val="00A922B6"/>
    <w:rsid w:val="00A92E78"/>
    <w:rsid w:val="00A935BD"/>
    <w:rsid w:val="00A95433"/>
    <w:rsid w:val="00AA24D7"/>
    <w:rsid w:val="00AA4C64"/>
    <w:rsid w:val="00AA59F3"/>
    <w:rsid w:val="00AB045C"/>
    <w:rsid w:val="00AB5D7E"/>
    <w:rsid w:val="00AB5E79"/>
    <w:rsid w:val="00AB6BC1"/>
    <w:rsid w:val="00AB7DBD"/>
    <w:rsid w:val="00AC184E"/>
    <w:rsid w:val="00AC24DE"/>
    <w:rsid w:val="00AC2F9E"/>
    <w:rsid w:val="00AC3795"/>
    <w:rsid w:val="00AD07F4"/>
    <w:rsid w:val="00AD0DCE"/>
    <w:rsid w:val="00AD0F36"/>
    <w:rsid w:val="00AD1CC0"/>
    <w:rsid w:val="00AD304B"/>
    <w:rsid w:val="00AD5CD4"/>
    <w:rsid w:val="00AD6DFC"/>
    <w:rsid w:val="00AE2F2D"/>
    <w:rsid w:val="00AE7C6B"/>
    <w:rsid w:val="00AF16F8"/>
    <w:rsid w:val="00AF1D6E"/>
    <w:rsid w:val="00AF1E42"/>
    <w:rsid w:val="00AF27F6"/>
    <w:rsid w:val="00AF3C57"/>
    <w:rsid w:val="00AF50FF"/>
    <w:rsid w:val="00AF6AE7"/>
    <w:rsid w:val="00B023AD"/>
    <w:rsid w:val="00B03286"/>
    <w:rsid w:val="00B039CC"/>
    <w:rsid w:val="00B06935"/>
    <w:rsid w:val="00B11C81"/>
    <w:rsid w:val="00B15499"/>
    <w:rsid w:val="00B15FCE"/>
    <w:rsid w:val="00B21460"/>
    <w:rsid w:val="00B261CE"/>
    <w:rsid w:val="00B30626"/>
    <w:rsid w:val="00B32426"/>
    <w:rsid w:val="00B353E5"/>
    <w:rsid w:val="00B357A5"/>
    <w:rsid w:val="00B40681"/>
    <w:rsid w:val="00B442B4"/>
    <w:rsid w:val="00B46C84"/>
    <w:rsid w:val="00B470E0"/>
    <w:rsid w:val="00B52BA6"/>
    <w:rsid w:val="00B5341A"/>
    <w:rsid w:val="00B55776"/>
    <w:rsid w:val="00B56CC1"/>
    <w:rsid w:val="00B60102"/>
    <w:rsid w:val="00B601B2"/>
    <w:rsid w:val="00B60D16"/>
    <w:rsid w:val="00B637C7"/>
    <w:rsid w:val="00B641AD"/>
    <w:rsid w:val="00B66DA6"/>
    <w:rsid w:val="00B67661"/>
    <w:rsid w:val="00B70F8A"/>
    <w:rsid w:val="00B73E6E"/>
    <w:rsid w:val="00B746A5"/>
    <w:rsid w:val="00B764C8"/>
    <w:rsid w:val="00B77615"/>
    <w:rsid w:val="00B778FC"/>
    <w:rsid w:val="00B916B8"/>
    <w:rsid w:val="00B931CA"/>
    <w:rsid w:val="00B944D9"/>
    <w:rsid w:val="00BA31D7"/>
    <w:rsid w:val="00BB352F"/>
    <w:rsid w:val="00BB4EFB"/>
    <w:rsid w:val="00BB5E2F"/>
    <w:rsid w:val="00BB6E8B"/>
    <w:rsid w:val="00BC01F4"/>
    <w:rsid w:val="00BC2065"/>
    <w:rsid w:val="00BC7B64"/>
    <w:rsid w:val="00BD3823"/>
    <w:rsid w:val="00BD627E"/>
    <w:rsid w:val="00BD6803"/>
    <w:rsid w:val="00BE0EE8"/>
    <w:rsid w:val="00BE432E"/>
    <w:rsid w:val="00BE65E4"/>
    <w:rsid w:val="00BE7607"/>
    <w:rsid w:val="00BF1459"/>
    <w:rsid w:val="00BF2225"/>
    <w:rsid w:val="00BF2F27"/>
    <w:rsid w:val="00BF570A"/>
    <w:rsid w:val="00BF5F06"/>
    <w:rsid w:val="00BF6B15"/>
    <w:rsid w:val="00BF7927"/>
    <w:rsid w:val="00BF7E32"/>
    <w:rsid w:val="00C01A7A"/>
    <w:rsid w:val="00C02139"/>
    <w:rsid w:val="00C04593"/>
    <w:rsid w:val="00C054B8"/>
    <w:rsid w:val="00C05767"/>
    <w:rsid w:val="00C0744B"/>
    <w:rsid w:val="00C11921"/>
    <w:rsid w:val="00C12BB1"/>
    <w:rsid w:val="00C1300A"/>
    <w:rsid w:val="00C15237"/>
    <w:rsid w:val="00C155D5"/>
    <w:rsid w:val="00C16833"/>
    <w:rsid w:val="00C16CF9"/>
    <w:rsid w:val="00C177C1"/>
    <w:rsid w:val="00C22A29"/>
    <w:rsid w:val="00C2320F"/>
    <w:rsid w:val="00C23E4D"/>
    <w:rsid w:val="00C2671B"/>
    <w:rsid w:val="00C300E6"/>
    <w:rsid w:val="00C334D5"/>
    <w:rsid w:val="00C33C73"/>
    <w:rsid w:val="00C34534"/>
    <w:rsid w:val="00C3484A"/>
    <w:rsid w:val="00C4167D"/>
    <w:rsid w:val="00C41B32"/>
    <w:rsid w:val="00C453C9"/>
    <w:rsid w:val="00C4586F"/>
    <w:rsid w:val="00C4695C"/>
    <w:rsid w:val="00C47406"/>
    <w:rsid w:val="00C47E5D"/>
    <w:rsid w:val="00C51790"/>
    <w:rsid w:val="00C53999"/>
    <w:rsid w:val="00C62863"/>
    <w:rsid w:val="00C631A7"/>
    <w:rsid w:val="00C71289"/>
    <w:rsid w:val="00C72E99"/>
    <w:rsid w:val="00C75E4E"/>
    <w:rsid w:val="00C765BD"/>
    <w:rsid w:val="00C76840"/>
    <w:rsid w:val="00C77741"/>
    <w:rsid w:val="00C80AF8"/>
    <w:rsid w:val="00C84494"/>
    <w:rsid w:val="00C8637B"/>
    <w:rsid w:val="00C8640B"/>
    <w:rsid w:val="00C86827"/>
    <w:rsid w:val="00C91306"/>
    <w:rsid w:val="00C93F70"/>
    <w:rsid w:val="00C9452C"/>
    <w:rsid w:val="00C961C2"/>
    <w:rsid w:val="00CA297D"/>
    <w:rsid w:val="00CA32FD"/>
    <w:rsid w:val="00CA4142"/>
    <w:rsid w:val="00CA5783"/>
    <w:rsid w:val="00CA6DBA"/>
    <w:rsid w:val="00CB25D6"/>
    <w:rsid w:val="00CB4EC5"/>
    <w:rsid w:val="00CC14E2"/>
    <w:rsid w:val="00CC24E2"/>
    <w:rsid w:val="00CC4D04"/>
    <w:rsid w:val="00CD2710"/>
    <w:rsid w:val="00CD41AD"/>
    <w:rsid w:val="00CD4DF3"/>
    <w:rsid w:val="00CD5577"/>
    <w:rsid w:val="00CD602A"/>
    <w:rsid w:val="00CD7711"/>
    <w:rsid w:val="00CE004D"/>
    <w:rsid w:val="00CE3906"/>
    <w:rsid w:val="00CE665C"/>
    <w:rsid w:val="00CE69EE"/>
    <w:rsid w:val="00CE7285"/>
    <w:rsid w:val="00CE798C"/>
    <w:rsid w:val="00CF39A6"/>
    <w:rsid w:val="00CF7B2E"/>
    <w:rsid w:val="00D024F4"/>
    <w:rsid w:val="00D02A77"/>
    <w:rsid w:val="00D02C07"/>
    <w:rsid w:val="00D03D9C"/>
    <w:rsid w:val="00D06B47"/>
    <w:rsid w:val="00D07FEF"/>
    <w:rsid w:val="00D14051"/>
    <w:rsid w:val="00D14FA3"/>
    <w:rsid w:val="00D16B2A"/>
    <w:rsid w:val="00D239CC"/>
    <w:rsid w:val="00D25478"/>
    <w:rsid w:val="00D2641C"/>
    <w:rsid w:val="00D334A6"/>
    <w:rsid w:val="00D36303"/>
    <w:rsid w:val="00D405E2"/>
    <w:rsid w:val="00D42588"/>
    <w:rsid w:val="00D43144"/>
    <w:rsid w:val="00D439EC"/>
    <w:rsid w:val="00D43B3B"/>
    <w:rsid w:val="00D44A13"/>
    <w:rsid w:val="00D45210"/>
    <w:rsid w:val="00D461A8"/>
    <w:rsid w:val="00D55509"/>
    <w:rsid w:val="00D56738"/>
    <w:rsid w:val="00D56ABE"/>
    <w:rsid w:val="00D571C2"/>
    <w:rsid w:val="00D74054"/>
    <w:rsid w:val="00D75A04"/>
    <w:rsid w:val="00D76A63"/>
    <w:rsid w:val="00D772D5"/>
    <w:rsid w:val="00D85EF9"/>
    <w:rsid w:val="00D90760"/>
    <w:rsid w:val="00D94D81"/>
    <w:rsid w:val="00DA4723"/>
    <w:rsid w:val="00DB0021"/>
    <w:rsid w:val="00DB1020"/>
    <w:rsid w:val="00DB1688"/>
    <w:rsid w:val="00DB4925"/>
    <w:rsid w:val="00DB4A58"/>
    <w:rsid w:val="00DC51AE"/>
    <w:rsid w:val="00DC60C9"/>
    <w:rsid w:val="00DC6C66"/>
    <w:rsid w:val="00DD1924"/>
    <w:rsid w:val="00DD1D23"/>
    <w:rsid w:val="00DD556C"/>
    <w:rsid w:val="00DD5EF5"/>
    <w:rsid w:val="00DD7477"/>
    <w:rsid w:val="00DE0542"/>
    <w:rsid w:val="00DE13D9"/>
    <w:rsid w:val="00DE31A6"/>
    <w:rsid w:val="00DE5B8E"/>
    <w:rsid w:val="00DE6E6A"/>
    <w:rsid w:val="00DE727A"/>
    <w:rsid w:val="00DF0365"/>
    <w:rsid w:val="00DF2F03"/>
    <w:rsid w:val="00DF7E78"/>
    <w:rsid w:val="00E03342"/>
    <w:rsid w:val="00E04293"/>
    <w:rsid w:val="00E06163"/>
    <w:rsid w:val="00E1370A"/>
    <w:rsid w:val="00E22D5C"/>
    <w:rsid w:val="00E23EF4"/>
    <w:rsid w:val="00E24F65"/>
    <w:rsid w:val="00E26130"/>
    <w:rsid w:val="00E26956"/>
    <w:rsid w:val="00E26C13"/>
    <w:rsid w:val="00E3507D"/>
    <w:rsid w:val="00E3647A"/>
    <w:rsid w:val="00E37679"/>
    <w:rsid w:val="00E377A3"/>
    <w:rsid w:val="00E41C20"/>
    <w:rsid w:val="00E4258E"/>
    <w:rsid w:val="00E43516"/>
    <w:rsid w:val="00E51FDA"/>
    <w:rsid w:val="00E53975"/>
    <w:rsid w:val="00E54DD0"/>
    <w:rsid w:val="00E62928"/>
    <w:rsid w:val="00E71718"/>
    <w:rsid w:val="00E73B7B"/>
    <w:rsid w:val="00E748DA"/>
    <w:rsid w:val="00E757E0"/>
    <w:rsid w:val="00E75D61"/>
    <w:rsid w:val="00E8244F"/>
    <w:rsid w:val="00E82B5D"/>
    <w:rsid w:val="00E83B1D"/>
    <w:rsid w:val="00E8522C"/>
    <w:rsid w:val="00E90939"/>
    <w:rsid w:val="00E93F9C"/>
    <w:rsid w:val="00EA0AB7"/>
    <w:rsid w:val="00EA7795"/>
    <w:rsid w:val="00EB0C4A"/>
    <w:rsid w:val="00EC4C50"/>
    <w:rsid w:val="00EC5C3D"/>
    <w:rsid w:val="00EC6C46"/>
    <w:rsid w:val="00EC71BE"/>
    <w:rsid w:val="00ED082C"/>
    <w:rsid w:val="00ED46B4"/>
    <w:rsid w:val="00ED64BB"/>
    <w:rsid w:val="00EE56B6"/>
    <w:rsid w:val="00EE5FA5"/>
    <w:rsid w:val="00EE6AFD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3346"/>
    <w:rsid w:val="00F0479C"/>
    <w:rsid w:val="00F13A54"/>
    <w:rsid w:val="00F23C5E"/>
    <w:rsid w:val="00F26149"/>
    <w:rsid w:val="00F27E25"/>
    <w:rsid w:val="00F30CA2"/>
    <w:rsid w:val="00F31CFA"/>
    <w:rsid w:val="00F3359C"/>
    <w:rsid w:val="00F368CE"/>
    <w:rsid w:val="00F41FA6"/>
    <w:rsid w:val="00F41FB0"/>
    <w:rsid w:val="00F45A3E"/>
    <w:rsid w:val="00F46237"/>
    <w:rsid w:val="00F534EE"/>
    <w:rsid w:val="00F53C2C"/>
    <w:rsid w:val="00F552B1"/>
    <w:rsid w:val="00F55C19"/>
    <w:rsid w:val="00F621DD"/>
    <w:rsid w:val="00F63C3B"/>
    <w:rsid w:val="00F63DAC"/>
    <w:rsid w:val="00F6700B"/>
    <w:rsid w:val="00F72B5A"/>
    <w:rsid w:val="00F7580A"/>
    <w:rsid w:val="00F760BD"/>
    <w:rsid w:val="00F7630A"/>
    <w:rsid w:val="00F77A61"/>
    <w:rsid w:val="00F77DB1"/>
    <w:rsid w:val="00F80564"/>
    <w:rsid w:val="00F80860"/>
    <w:rsid w:val="00F80B12"/>
    <w:rsid w:val="00F825B7"/>
    <w:rsid w:val="00F930BC"/>
    <w:rsid w:val="00F95826"/>
    <w:rsid w:val="00F96DA4"/>
    <w:rsid w:val="00F97AA4"/>
    <w:rsid w:val="00F97C65"/>
    <w:rsid w:val="00FA0F5C"/>
    <w:rsid w:val="00FA1BB7"/>
    <w:rsid w:val="00FA6924"/>
    <w:rsid w:val="00FA69AE"/>
    <w:rsid w:val="00FB0097"/>
    <w:rsid w:val="00FB2337"/>
    <w:rsid w:val="00FB2CE1"/>
    <w:rsid w:val="00FB4F0F"/>
    <w:rsid w:val="00FB6745"/>
    <w:rsid w:val="00FB7107"/>
    <w:rsid w:val="00FC0442"/>
    <w:rsid w:val="00FC0F1D"/>
    <w:rsid w:val="00FC1D45"/>
    <w:rsid w:val="00FC6871"/>
    <w:rsid w:val="00FD1A59"/>
    <w:rsid w:val="00FD2FB3"/>
    <w:rsid w:val="00FD4266"/>
    <w:rsid w:val="00FD5395"/>
    <w:rsid w:val="00FE1E24"/>
    <w:rsid w:val="00FE34C5"/>
    <w:rsid w:val="00FE5F4D"/>
    <w:rsid w:val="00FE6FC8"/>
    <w:rsid w:val="00FF0FBE"/>
    <w:rsid w:val="00FF17C8"/>
    <w:rsid w:val="00FF2878"/>
    <w:rsid w:val="00FF29EE"/>
    <w:rsid w:val="00FF5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0FAA96E"/>
  <w15:docId w15:val="{4EE7C9C8-D839-4A9C-98CA-5F9BBB4B0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1" w:qFormat="1"/>
    <w:lsdException w:name="heading 3" w:semiHidden="1" w:uiPriority="99" w:unhideWhenUsed="1" w:qFormat="1"/>
    <w:lsdException w:name="heading 4" w:uiPriority="99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99" w:unhideWhenUsed="1"/>
    <w:lsdException w:name="toc 5" w:semiHidden="1" w:uiPriority="9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iPriority="9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iPriority="99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B0495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link w:val="Nagwek1Znak"/>
    <w:uiPriority w:val="1"/>
    <w:qFormat/>
    <w:rsid w:val="00A71CF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1"/>
    <w:qFormat/>
    <w:rsid w:val="00A71CF1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F7E78"/>
    <w:pPr>
      <w:keepNext/>
      <w:widowControl w:val="0"/>
      <w:autoSpaceDE w:val="0"/>
      <w:autoSpaceDN w:val="0"/>
      <w:adjustRightInd w:val="0"/>
      <w:ind w:left="1004" w:hanging="720"/>
      <w:jc w:val="center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link w:val="Nagwek4Znak"/>
    <w:uiPriority w:val="99"/>
    <w:qFormat/>
    <w:rsid w:val="0011164C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DF7E78"/>
    <w:pPr>
      <w:keepNext/>
      <w:widowControl w:val="0"/>
      <w:shd w:val="clear" w:color="auto" w:fill="FFFFFF"/>
      <w:autoSpaceDE w:val="0"/>
      <w:autoSpaceDN w:val="0"/>
      <w:adjustRightInd w:val="0"/>
      <w:spacing w:before="840" w:line="389" w:lineRule="exact"/>
      <w:ind w:left="1008" w:right="2" w:hanging="1008"/>
      <w:jc w:val="center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DF7E78"/>
    <w:pPr>
      <w:keepNext/>
      <w:widowControl w:val="0"/>
      <w:autoSpaceDE w:val="0"/>
      <w:autoSpaceDN w:val="0"/>
      <w:adjustRightInd w:val="0"/>
      <w:ind w:left="1152" w:hanging="1152"/>
      <w:outlineLvl w:val="5"/>
    </w:pPr>
    <w:rPr>
      <w:rFonts w:ascii="Calibri" w:hAnsi="Calibri"/>
      <w:b/>
      <w:bCs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DF7E78"/>
    <w:pPr>
      <w:keepNext/>
      <w:widowControl w:val="0"/>
      <w:shd w:val="clear" w:color="auto" w:fill="FFFFFF"/>
      <w:autoSpaceDE w:val="0"/>
      <w:autoSpaceDN w:val="0"/>
      <w:adjustRightInd w:val="0"/>
      <w:spacing w:before="100" w:beforeAutospacing="1" w:line="360" w:lineRule="auto"/>
      <w:ind w:left="1296" w:hanging="1296"/>
      <w:jc w:val="both"/>
      <w:outlineLvl w:val="6"/>
    </w:pPr>
    <w:rPr>
      <w:rFonts w:ascii="Calibri" w:hAnsi="Calibri"/>
      <w:sz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DF7E78"/>
    <w:pPr>
      <w:keepNext/>
      <w:widowControl w:val="0"/>
      <w:autoSpaceDE w:val="0"/>
      <w:autoSpaceDN w:val="0"/>
      <w:adjustRightInd w:val="0"/>
      <w:ind w:left="1440" w:hanging="1440"/>
      <w:jc w:val="center"/>
      <w:outlineLvl w:val="7"/>
    </w:pPr>
    <w:rPr>
      <w:rFonts w:ascii="Calibri" w:hAnsi="Calibri"/>
      <w:i/>
      <w:iCs/>
      <w:sz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DF7E78"/>
    <w:pPr>
      <w:widowControl w:val="0"/>
      <w:autoSpaceDE w:val="0"/>
      <w:autoSpaceDN w:val="0"/>
      <w:adjustRightInd w:val="0"/>
      <w:spacing w:before="240" w:after="60"/>
      <w:ind w:left="1584" w:hanging="1584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EC5C3D"/>
    <w:rPr>
      <w:i/>
      <w:iCs/>
    </w:rPr>
  </w:style>
  <w:style w:type="character" w:styleId="Pogrubienie">
    <w:name w:val="Strong"/>
    <w:qFormat/>
    <w:rsid w:val="00EC5C3D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uiPriority w:val="99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494"/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C8449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C84494"/>
    <w:rPr>
      <w:b/>
      <w:bCs/>
    </w:rPr>
  </w:style>
  <w:style w:type="table" w:styleId="Tabela-Siatka">
    <w:name w:val="Table Grid"/>
    <w:basedOn w:val="Standardowy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343F39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264F09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264F09"/>
    <w:rPr>
      <w:rFonts w:ascii="Arial" w:hAnsi="Arial" w:cs="Arial"/>
      <w:sz w:val="22"/>
      <w:szCs w:val="22"/>
    </w:rPr>
  </w:style>
  <w:style w:type="paragraph" w:customStyle="1" w:styleId="1poziom">
    <w:name w:val="*1 poziom"/>
    <w:basedOn w:val="Akapitzlist"/>
    <w:link w:val="1poziomZnak"/>
    <w:qFormat/>
    <w:rsid w:val="005239C8"/>
    <w:pPr>
      <w:numPr>
        <w:numId w:val="1"/>
      </w:numPr>
      <w:spacing w:before="120" w:after="60"/>
      <w:jc w:val="both"/>
    </w:pPr>
    <w:rPr>
      <w:rFonts w:cs="Arial"/>
      <w:b/>
      <w:color w:val="1F497D" w:themeColor="text2"/>
      <w:sz w:val="20"/>
      <w:szCs w:val="20"/>
    </w:rPr>
  </w:style>
  <w:style w:type="paragraph" w:customStyle="1" w:styleId="2poziom">
    <w:name w:val="*2 poziom"/>
    <w:basedOn w:val="Akapitzlist"/>
    <w:link w:val="2poziomZnak"/>
    <w:qFormat/>
    <w:rsid w:val="005239C8"/>
    <w:pPr>
      <w:numPr>
        <w:ilvl w:val="1"/>
        <w:numId w:val="1"/>
      </w:numPr>
      <w:contextualSpacing/>
      <w:jc w:val="both"/>
    </w:pPr>
    <w:rPr>
      <w:rFonts w:cs="Arial"/>
      <w:szCs w:val="18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5239C8"/>
    <w:rPr>
      <w:rFonts w:ascii="Arial" w:hAnsi="Arial"/>
      <w:sz w:val="18"/>
      <w:szCs w:val="24"/>
    </w:rPr>
  </w:style>
  <w:style w:type="character" w:customStyle="1" w:styleId="1poziomZnak">
    <w:name w:val="*1 poziom Znak"/>
    <w:basedOn w:val="AkapitzlistZnak"/>
    <w:link w:val="1poziom"/>
    <w:rsid w:val="005239C8"/>
    <w:rPr>
      <w:rFonts w:ascii="Arial" w:hAnsi="Arial" w:cs="Arial"/>
      <w:b/>
      <w:color w:val="1F497D" w:themeColor="text2"/>
      <w:sz w:val="18"/>
      <w:szCs w:val="24"/>
    </w:rPr>
  </w:style>
  <w:style w:type="paragraph" w:customStyle="1" w:styleId="5poziom">
    <w:name w:val="*5 poziom"/>
    <w:basedOn w:val="Akapitzlist"/>
    <w:link w:val="5poziomZnak"/>
    <w:qFormat/>
    <w:rsid w:val="005239C8"/>
    <w:pPr>
      <w:numPr>
        <w:ilvl w:val="4"/>
        <w:numId w:val="3"/>
      </w:numPr>
      <w:contextualSpacing/>
      <w:jc w:val="both"/>
    </w:pPr>
    <w:rPr>
      <w:rFonts w:cs="Arial"/>
      <w:szCs w:val="18"/>
    </w:rPr>
  </w:style>
  <w:style w:type="character" w:customStyle="1" w:styleId="2poziomZnak">
    <w:name w:val="*2 poziom Znak"/>
    <w:basedOn w:val="AkapitzlistZnak"/>
    <w:link w:val="2poziom"/>
    <w:rsid w:val="005239C8"/>
    <w:rPr>
      <w:rFonts w:ascii="Arial" w:hAnsi="Arial" w:cs="Arial"/>
      <w:sz w:val="18"/>
      <w:szCs w:val="18"/>
    </w:rPr>
  </w:style>
  <w:style w:type="paragraph" w:customStyle="1" w:styleId="3poziom">
    <w:name w:val="*3 poziom"/>
    <w:basedOn w:val="Akapitzlist"/>
    <w:link w:val="3poziomZnak"/>
    <w:qFormat/>
    <w:rsid w:val="005239C8"/>
    <w:pPr>
      <w:numPr>
        <w:ilvl w:val="2"/>
        <w:numId w:val="1"/>
      </w:numPr>
      <w:contextualSpacing/>
      <w:jc w:val="both"/>
    </w:pPr>
    <w:rPr>
      <w:rFonts w:cs="Arial"/>
      <w:szCs w:val="18"/>
    </w:rPr>
  </w:style>
  <w:style w:type="character" w:customStyle="1" w:styleId="5poziomZnak">
    <w:name w:val="*5 poziom Znak"/>
    <w:basedOn w:val="AkapitzlistZnak"/>
    <w:link w:val="5poziom"/>
    <w:rsid w:val="005239C8"/>
    <w:rPr>
      <w:rFonts w:ascii="Arial" w:hAnsi="Arial" w:cs="Arial"/>
      <w:sz w:val="18"/>
      <w:szCs w:val="18"/>
    </w:rPr>
  </w:style>
  <w:style w:type="paragraph" w:customStyle="1" w:styleId="4poziom">
    <w:name w:val="*4 poziom"/>
    <w:basedOn w:val="3poziom"/>
    <w:link w:val="4poziomZnak"/>
    <w:qFormat/>
    <w:rsid w:val="005239C8"/>
    <w:pPr>
      <w:numPr>
        <w:ilvl w:val="3"/>
      </w:numPr>
    </w:pPr>
  </w:style>
  <w:style w:type="character" w:customStyle="1" w:styleId="3poziomZnak">
    <w:name w:val="*3 poziom Znak"/>
    <w:basedOn w:val="AkapitzlistZnak"/>
    <w:link w:val="3poziom"/>
    <w:rsid w:val="005239C8"/>
    <w:rPr>
      <w:rFonts w:ascii="Arial" w:hAnsi="Arial" w:cs="Arial"/>
      <w:sz w:val="18"/>
      <w:szCs w:val="18"/>
    </w:rPr>
  </w:style>
  <w:style w:type="character" w:customStyle="1" w:styleId="4poziomZnak">
    <w:name w:val="*4 poziom Znak"/>
    <w:basedOn w:val="3poziomZnak"/>
    <w:link w:val="4poziom"/>
    <w:rsid w:val="005239C8"/>
    <w:rPr>
      <w:rFonts w:ascii="Arial" w:hAnsi="Arial" w:cs="Arial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9"/>
    <w:rsid w:val="00DF7E78"/>
    <w:rPr>
      <w:rFonts w:ascii="Cambria" w:hAnsi="Cambria"/>
      <w:b/>
      <w:bCs/>
      <w:sz w:val="26"/>
      <w:szCs w:val="26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9"/>
    <w:rsid w:val="00DF7E78"/>
    <w:rPr>
      <w:rFonts w:ascii="Calibri" w:hAnsi="Calibri"/>
      <w:b/>
      <w:bCs/>
      <w:i/>
      <w:iCs/>
      <w:sz w:val="26"/>
      <w:szCs w:val="26"/>
      <w:shd w:val="clear" w:color="auto" w:fill="FFFFFF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9"/>
    <w:rsid w:val="00DF7E78"/>
    <w:rPr>
      <w:rFonts w:ascii="Calibri" w:hAnsi="Calibri"/>
      <w:b/>
      <w:bCs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9"/>
    <w:rsid w:val="00DF7E78"/>
    <w:rPr>
      <w:rFonts w:ascii="Calibri" w:hAnsi="Calibri"/>
      <w:sz w:val="24"/>
      <w:szCs w:val="24"/>
      <w:shd w:val="clear" w:color="auto" w:fill="FFFFFF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9"/>
    <w:rsid w:val="00DF7E78"/>
    <w:rPr>
      <w:rFonts w:ascii="Calibri" w:hAnsi="Calibri"/>
      <w:i/>
      <w:iCs/>
      <w:sz w:val="24"/>
      <w:szCs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semiHidden/>
    <w:rsid w:val="00DF7E78"/>
    <w:rPr>
      <w:rFonts w:ascii="Cambria" w:hAnsi="Cambria"/>
      <w:sz w:val="22"/>
      <w:szCs w:val="22"/>
    </w:rPr>
  </w:style>
  <w:style w:type="character" w:customStyle="1" w:styleId="Nagwek1Znak">
    <w:name w:val="Nagłówek 1 Znak"/>
    <w:link w:val="Nagwek1"/>
    <w:uiPriority w:val="1"/>
    <w:locked/>
    <w:rsid w:val="00DF7E78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1"/>
    <w:locked/>
    <w:rsid w:val="00DF7E78"/>
    <w:rPr>
      <w:rFonts w:ascii="Arial" w:hAnsi="Arial" w:cs="Arial"/>
      <w:b/>
      <w:bCs/>
      <w:i/>
      <w:iCs/>
      <w:sz w:val="28"/>
      <w:szCs w:val="28"/>
    </w:rPr>
  </w:style>
  <w:style w:type="character" w:customStyle="1" w:styleId="Nagwek4Znak">
    <w:name w:val="Nagłówek 4 Znak"/>
    <w:link w:val="Nagwek4"/>
    <w:uiPriority w:val="99"/>
    <w:locked/>
    <w:rsid w:val="00DF7E78"/>
    <w:rPr>
      <w:rFonts w:ascii="Arial" w:hAnsi="Arial"/>
      <w:bCs/>
      <w:color w:val="000000" w:themeColor="text1"/>
      <w:sz w:val="18"/>
    </w:rPr>
  </w:style>
  <w:style w:type="paragraph" w:styleId="Tekstpodstawowy">
    <w:name w:val="Body Text"/>
    <w:basedOn w:val="Normalny"/>
    <w:link w:val="TekstpodstawowyZnak"/>
    <w:uiPriority w:val="99"/>
    <w:semiHidden/>
    <w:rsid w:val="00DF7E78"/>
    <w:pPr>
      <w:autoSpaceDE w:val="0"/>
      <w:autoSpaceDN w:val="0"/>
      <w:adjustRightInd w:val="0"/>
      <w:spacing w:line="360" w:lineRule="auto"/>
      <w:ind w:right="499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F7E78"/>
    <w:rPr>
      <w:lang w:val="x-none" w:eastAsia="x-none"/>
    </w:rPr>
  </w:style>
  <w:style w:type="character" w:styleId="Numerstrony">
    <w:name w:val="page number"/>
    <w:uiPriority w:val="99"/>
    <w:semiHidden/>
    <w:rsid w:val="00DF7E78"/>
    <w:rPr>
      <w:rFonts w:cs="Times New Roman"/>
    </w:rPr>
  </w:style>
  <w:style w:type="character" w:customStyle="1" w:styleId="TekstdymkaZnak">
    <w:name w:val="Tekst dymka Znak"/>
    <w:link w:val="Tekstdymka"/>
    <w:uiPriority w:val="99"/>
    <w:semiHidden/>
    <w:locked/>
    <w:rsid w:val="00DF7E78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rsid w:val="00DF7E78"/>
    <w:pPr>
      <w:widowControl w:val="0"/>
      <w:tabs>
        <w:tab w:val="left" w:pos="400"/>
        <w:tab w:val="right" w:leader="dot" w:pos="9913"/>
      </w:tabs>
      <w:autoSpaceDE w:val="0"/>
      <w:autoSpaceDN w:val="0"/>
      <w:adjustRightInd w:val="0"/>
      <w:spacing w:after="240"/>
      <w:ind w:left="567" w:hanging="567"/>
    </w:pPr>
    <w:rPr>
      <w:rFonts w:cs="Arial"/>
      <w:b/>
      <w:noProof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6E1C79"/>
    <w:pPr>
      <w:widowControl w:val="0"/>
      <w:tabs>
        <w:tab w:val="left" w:pos="800"/>
        <w:tab w:val="right" w:leader="dot" w:pos="9913"/>
      </w:tabs>
      <w:autoSpaceDE w:val="0"/>
      <w:autoSpaceDN w:val="0"/>
      <w:adjustRightInd w:val="0"/>
      <w:spacing w:before="60" w:after="60"/>
      <w:ind w:left="198"/>
    </w:pPr>
    <w:rPr>
      <w:rFonts w:ascii="Times New Roman" w:hAnsi="Times New Roman"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DF7E78"/>
    <w:pPr>
      <w:widowControl w:val="0"/>
      <w:autoSpaceDE w:val="0"/>
      <w:autoSpaceDN w:val="0"/>
      <w:adjustRightInd w:val="0"/>
      <w:ind w:left="400"/>
    </w:pPr>
    <w:rPr>
      <w:rFonts w:ascii="Times New Roman" w:hAnsi="Times New Roman"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DF7E78"/>
    <w:pPr>
      <w:widowControl w:val="0"/>
      <w:autoSpaceDE w:val="0"/>
      <w:autoSpaceDN w:val="0"/>
      <w:adjustRightInd w:val="0"/>
      <w:ind w:left="600"/>
    </w:pPr>
    <w:rPr>
      <w:rFonts w:ascii="Times New Roman" w:hAnsi="Times New Roman"/>
      <w:sz w:val="20"/>
      <w:szCs w:val="20"/>
    </w:rPr>
  </w:style>
  <w:style w:type="paragraph" w:styleId="Spistreci5">
    <w:name w:val="toc 5"/>
    <w:basedOn w:val="Normalny"/>
    <w:next w:val="Normalny"/>
    <w:autoRedefine/>
    <w:uiPriority w:val="99"/>
    <w:semiHidden/>
    <w:rsid w:val="00DF7E78"/>
    <w:pPr>
      <w:widowControl w:val="0"/>
      <w:autoSpaceDE w:val="0"/>
      <w:autoSpaceDN w:val="0"/>
      <w:adjustRightInd w:val="0"/>
      <w:ind w:left="800"/>
    </w:pPr>
    <w:rPr>
      <w:rFonts w:ascii="Times New Roman" w:hAnsi="Times New Roman"/>
      <w:sz w:val="20"/>
      <w:szCs w:val="20"/>
    </w:rPr>
  </w:style>
  <w:style w:type="paragraph" w:styleId="Spistreci6">
    <w:name w:val="toc 6"/>
    <w:basedOn w:val="Normalny"/>
    <w:next w:val="Normalny"/>
    <w:autoRedefine/>
    <w:uiPriority w:val="99"/>
    <w:semiHidden/>
    <w:rsid w:val="00DF7E78"/>
    <w:pPr>
      <w:widowControl w:val="0"/>
      <w:autoSpaceDE w:val="0"/>
      <w:autoSpaceDN w:val="0"/>
      <w:adjustRightInd w:val="0"/>
      <w:ind w:left="1000"/>
    </w:pPr>
    <w:rPr>
      <w:rFonts w:ascii="Times New Roman" w:hAnsi="Times New Roman"/>
      <w:sz w:val="20"/>
      <w:szCs w:val="20"/>
    </w:rPr>
  </w:style>
  <w:style w:type="paragraph" w:styleId="Spistreci7">
    <w:name w:val="toc 7"/>
    <w:basedOn w:val="Normalny"/>
    <w:next w:val="Normalny"/>
    <w:autoRedefine/>
    <w:uiPriority w:val="99"/>
    <w:semiHidden/>
    <w:rsid w:val="00DF7E78"/>
    <w:pPr>
      <w:widowControl w:val="0"/>
      <w:autoSpaceDE w:val="0"/>
      <w:autoSpaceDN w:val="0"/>
      <w:adjustRightInd w:val="0"/>
      <w:ind w:left="1200"/>
    </w:pPr>
    <w:rPr>
      <w:rFonts w:ascii="Times New Roman" w:hAnsi="Times New Roman"/>
      <w:sz w:val="20"/>
      <w:szCs w:val="20"/>
    </w:rPr>
  </w:style>
  <w:style w:type="paragraph" w:styleId="Spistreci8">
    <w:name w:val="toc 8"/>
    <w:basedOn w:val="Normalny"/>
    <w:next w:val="Normalny"/>
    <w:autoRedefine/>
    <w:uiPriority w:val="99"/>
    <w:semiHidden/>
    <w:rsid w:val="00DF7E78"/>
    <w:pPr>
      <w:widowControl w:val="0"/>
      <w:autoSpaceDE w:val="0"/>
      <w:autoSpaceDN w:val="0"/>
      <w:adjustRightInd w:val="0"/>
      <w:ind w:left="1400"/>
    </w:pPr>
    <w:rPr>
      <w:rFonts w:ascii="Times New Roman" w:hAnsi="Times New Roman"/>
      <w:sz w:val="20"/>
      <w:szCs w:val="20"/>
    </w:rPr>
  </w:style>
  <w:style w:type="paragraph" w:styleId="Spistreci9">
    <w:name w:val="toc 9"/>
    <w:basedOn w:val="Normalny"/>
    <w:next w:val="Normalny"/>
    <w:autoRedefine/>
    <w:uiPriority w:val="99"/>
    <w:semiHidden/>
    <w:rsid w:val="00DF7E78"/>
    <w:pPr>
      <w:widowControl w:val="0"/>
      <w:autoSpaceDE w:val="0"/>
      <w:autoSpaceDN w:val="0"/>
      <w:adjustRightInd w:val="0"/>
      <w:ind w:left="1600"/>
    </w:pPr>
    <w:rPr>
      <w:rFonts w:ascii="Times New Roman" w:hAnsi="Times New Roman"/>
      <w:sz w:val="20"/>
      <w:szCs w:val="20"/>
    </w:rPr>
  </w:style>
  <w:style w:type="paragraph" w:styleId="Zwykytekst">
    <w:name w:val="Plain Text"/>
    <w:basedOn w:val="Normalny"/>
    <w:link w:val="ZwykytekstZnak"/>
    <w:uiPriority w:val="99"/>
    <w:semiHidden/>
    <w:rsid w:val="00DF7E78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DF7E78"/>
    <w:rPr>
      <w:rFonts w:ascii="Courier New" w:hAnsi="Courier New"/>
      <w:lang w:val="x-none" w:eastAsia="x-none"/>
    </w:rPr>
  </w:style>
  <w:style w:type="paragraph" w:styleId="Tekstpodstawowy2">
    <w:name w:val="Body Text 2"/>
    <w:basedOn w:val="Normalny"/>
    <w:link w:val="Tekstpodstawowy2Znak"/>
    <w:uiPriority w:val="99"/>
    <w:semiHidden/>
    <w:rsid w:val="00DF7E78"/>
    <w:pPr>
      <w:widowControl w:val="0"/>
      <w:shd w:val="clear" w:color="auto" w:fill="FFFFFF"/>
      <w:autoSpaceDE w:val="0"/>
      <w:autoSpaceDN w:val="0"/>
      <w:adjustRightInd w:val="0"/>
      <w:spacing w:before="120" w:line="360" w:lineRule="auto"/>
      <w:ind w:right="41"/>
      <w:jc w:val="both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F7E78"/>
    <w:rPr>
      <w:shd w:val="clear" w:color="auto" w:fill="FFFFFF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DF7E78"/>
    <w:pPr>
      <w:widowControl w:val="0"/>
      <w:autoSpaceDE w:val="0"/>
      <w:autoSpaceDN w:val="0"/>
      <w:adjustRightInd w:val="0"/>
      <w:spacing w:line="360" w:lineRule="auto"/>
      <w:ind w:left="480"/>
      <w:jc w:val="both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F7E78"/>
    <w:rPr>
      <w:lang w:val="x-none" w:eastAsia="x-none"/>
    </w:rPr>
  </w:style>
  <w:style w:type="paragraph" w:customStyle="1" w:styleId="Mapadokumentu1">
    <w:name w:val="Mapa dokumentu1"/>
    <w:basedOn w:val="Normalny"/>
    <w:uiPriority w:val="99"/>
    <w:semiHidden/>
    <w:rsid w:val="00DF7E78"/>
    <w:pPr>
      <w:widowControl w:val="0"/>
      <w:shd w:val="clear" w:color="auto" w:fill="000080"/>
      <w:autoSpaceDE w:val="0"/>
      <w:autoSpaceDN w:val="0"/>
      <w:adjustRightInd w:val="0"/>
    </w:pPr>
    <w:rPr>
      <w:rFonts w:ascii="Tahoma" w:hAnsi="Tahoma" w:cs="Tahoma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rsid w:val="00DF7E78"/>
    <w:pPr>
      <w:widowControl w:val="0"/>
      <w:shd w:val="clear" w:color="auto" w:fill="FFFFFF"/>
      <w:autoSpaceDE w:val="0"/>
      <w:autoSpaceDN w:val="0"/>
      <w:adjustRightInd w:val="0"/>
      <w:spacing w:before="100" w:beforeAutospacing="1" w:line="360" w:lineRule="auto"/>
      <w:jc w:val="both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DF7E78"/>
    <w:rPr>
      <w:sz w:val="16"/>
      <w:szCs w:val="16"/>
      <w:shd w:val="clear" w:color="auto" w:fill="FFFFFF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F7E78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F7E78"/>
    <w:rPr>
      <w:lang w:val="x-none" w:eastAsia="x-none"/>
    </w:rPr>
  </w:style>
  <w:style w:type="character" w:styleId="Odwoanieprzypisudolnego">
    <w:name w:val="footnote reference"/>
    <w:uiPriority w:val="99"/>
    <w:semiHidden/>
    <w:rsid w:val="00DF7E78"/>
    <w:rPr>
      <w:rFonts w:cs="Times New Roman"/>
      <w:vertAlign w:val="superscript"/>
    </w:rPr>
  </w:style>
  <w:style w:type="paragraph" w:customStyle="1" w:styleId="xl33">
    <w:name w:val="xl33"/>
    <w:basedOn w:val="Normalny"/>
    <w:uiPriority w:val="99"/>
    <w:rsid w:val="00DF7E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F7E78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7E78"/>
    <w:rPr>
      <w:lang w:val="x-none" w:eastAsia="x-none"/>
    </w:rPr>
  </w:style>
  <w:style w:type="character" w:styleId="Odwoanieprzypisukocowego">
    <w:name w:val="endnote reference"/>
    <w:uiPriority w:val="99"/>
    <w:semiHidden/>
    <w:rsid w:val="00DF7E78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DF7E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F7E78"/>
    <w:pPr>
      <w:keepLines/>
      <w:spacing w:before="480" w:after="0" w:line="276" w:lineRule="auto"/>
      <w:ind w:left="432" w:hanging="432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customStyle="1" w:styleId="Normalny1">
    <w:name w:val="Normalny 1"/>
    <w:basedOn w:val="Normalny"/>
    <w:uiPriority w:val="2"/>
    <w:qFormat/>
    <w:rsid w:val="00DF7E78"/>
    <w:pPr>
      <w:spacing w:after="60" w:line="276" w:lineRule="auto"/>
      <w:jc w:val="both"/>
    </w:pPr>
    <w:rPr>
      <w:rFonts w:ascii="Calibri" w:hAnsi="Calibri" w:cs="Arial"/>
      <w:sz w:val="24"/>
    </w:rPr>
  </w:style>
  <w:style w:type="paragraph" w:customStyle="1" w:styleId="Normalny2">
    <w:name w:val="Normalny 2"/>
    <w:basedOn w:val="Normalny1"/>
    <w:uiPriority w:val="2"/>
    <w:qFormat/>
    <w:rsid w:val="00DF7E78"/>
    <w:pPr>
      <w:spacing w:after="120"/>
      <w:ind w:left="864" w:hanging="864"/>
    </w:pPr>
  </w:style>
  <w:style w:type="paragraph" w:styleId="Podtytu">
    <w:name w:val="Subtitle"/>
    <w:basedOn w:val="Normalny"/>
    <w:next w:val="Normalny"/>
    <w:link w:val="PodtytuZnak"/>
    <w:qFormat/>
    <w:rsid w:val="00DF7E78"/>
    <w:pPr>
      <w:widowControl w:val="0"/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PodtytuZnak">
    <w:name w:val="Podtytuł Znak"/>
    <w:basedOn w:val="Domylnaczcionkaakapitu"/>
    <w:link w:val="Podtytu"/>
    <w:rsid w:val="00DF7E78"/>
    <w:rPr>
      <w:rFonts w:ascii="Cambria" w:hAnsi="Cambria"/>
      <w:sz w:val="24"/>
      <w:szCs w:val="24"/>
    </w:rPr>
  </w:style>
  <w:style w:type="character" w:customStyle="1" w:styleId="hgkelc">
    <w:name w:val="hgkelc"/>
    <w:basedOn w:val="Domylnaczcionkaakapitu"/>
    <w:rsid w:val="0071341E"/>
  </w:style>
  <w:style w:type="paragraph" w:customStyle="1" w:styleId="Textbody">
    <w:name w:val="Text body"/>
    <w:basedOn w:val="Normalny"/>
    <w:rsid w:val="00B21460"/>
    <w:pPr>
      <w:suppressAutoHyphens/>
      <w:ind w:right="-567"/>
    </w:pPr>
    <w:rPr>
      <w:rFonts w:ascii="Times New Roman" w:hAnsi="Times New Roman"/>
      <w:kern w:val="2"/>
      <w:sz w:val="28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emf"/><Relationship Id="rId18" Type="http://schemas.openxmlformats.org/officeDocument/2006/relationships/customXml" Target="../customXml/item7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rzemyslaw.jaworski\Pulpit\DOK_GK_PGE\12062013_LAST\25062013\Procedura%20og&#243;lna%20zarz&#261;dzania%20dokumentacj&#261;%20w%20PGE_25062013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56E4C5FB08E9B42B22B854A91D6D416" ma:contentTypeVersion="0" ma:contentTypeDescription="SWPP2 Dokument bazowy" ma:contentTypeScope="" ma:versionID="a660f8c073d7d31995d4506fa4a538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9 do OPZ - Metoda wykonania prac.docx</dmsv2BaseFileName>
    <dmsv2BaseDisplayName xmlns="http://schemas.microsoft.com/sharepoint/v3">Załącznik nr 9 do OPZ - Metoda wykonania prac</dmsv2BaseDisplayName>
    <dmsv2SWPP2ObjectNumber xmlns="http://schemas.microsoft.com/sharepoint/v3">POST/PEC/PEC/UZR/00886/2025                       </dmsv2SWPP2ObjectNumber>
    <dmsv2SWPP2SumMD5 xmlns="http://schemas.microsoft.com/sharepoint/v3">2eb38a1d8a29fb41d676085ac98e45f8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694518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24040631</dmsv2BaseClientSystemDocumentID>
    <dmsv2BaseModifiedByID xmlns="http://schemas.microsoft.com/sharepoint/v3">19100979</dmsv2BaseModifiedByID>
    <dmsv2BaseCreatedByID xmlns="http://schemas.microsoft.com/sharepoint/v3">19100979</dmsv2BaseCreatedByID>
    <dmsv2SWPP2ObjectDepartment xmlns="http://schemas.microsoft.com/sharepoint/v3">00000001000l0003000s</dmsv2SWPP2ObjectDepartment>
    <dmsv2SWPP2ObjectName xmlns="http://schemas.microsoft.com/sharepoint/v3">Postępowanie</dmsv2SWPP2ObjectName>
    <_dlc_DocId xmlns="a19cb1c7-c5c7-46d4-85ae-d83685407bba">JEUP5JKVCYQC-40426796-2547</_dlc_DocId>
    <_dlc_DocIdUrl xmlns="a19cb1c7-c5c7-46d4-85ae-d83685407bba">
      <Url>https://swpp2.dms.gkpge.pl/sites/41/_layouts/15/DocIdRedir.aspx?ID=JEUP5JKVCYQC-40426796-2547</Url>
      <Description>JEUP5JKVCYQC-40426796-2547</Description>
    </_dlc_DocIdUrl>
  </documentManagement>
</p:properties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430E595-06BB-41DD-B593-C3FA9366F6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EC9BF7-5F5C-48C6-B77C-1BEC70303BD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69A8547-1E98-443C-80A0-F43DE4CD403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706021E-251D-4543-8FF5-0DBF17655FEA}"/>
</file>

<file path=customXml/itemProps6.xml><?xml version="1.0" encoding="utf-8"?>
<ds:datastoreItem xmlns:ds="http://schemas.openxmlformats.org/officeDocument/2006/customXml" ds:itemID="{5C049ECA-56B0-47AD-996A-7B5E6D90EC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7.xml><?xml version="1.0" encoding="utf-8"?>
<ds:datastoreItem xmlns:ds="http://schemas.openxmlformats.org/officeDocument/2006/customXml" ds:itemID="{396AE675-7413-4229-9D4B-6717AD54AC65}"/>
</file>

<file path=docProps/app.xml><?xml version="1.0" encoding="utf-8"?>
<Properties xmlns="http://schemas.openxmlformats.org/officeDocument/2006/extended-properties" xmlns:vt="http://schemas.openxmlformats.org/officeDocument/2006/docPropsVTypes">
  <Template>Procedura ogólna zarządzania dokumentacją w PGE_25062013.dotx</Template>
  <TotalTime>16</TotalTime>
  <Pages>1</Pages>
  <Words>272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Procedura Ogólna - Standard Dokumentacji Systemu Zarządzania w Grupie PGE</vt:lpstr>
    </vt:vector>
  </TitlesOfParts>
  <Company>PGE Polska Grupa Energetyczna S.A.</Company>
  <LinksUpToDate>false</LinksUpToDate>
  <CharactersWithSpaces>1903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Procedura Ogólna - Standard Dokumentacji Systemu Zarządzania w Grupie PGE</dc:title>
  <dc:creator>pawel.jaworski</dc:creator>
  <cp:lastModifiedBy>Szmuc Paulina [PGE EC S.A.]</cp:lastModifiedBy>
  <cp:revision>11</cp:revision>
  <cp:lastPrinted>2025-07-21T09:04:00Z</cp:lastPrinted>
  <dcterms:created xsi:type="dcterms:W3CDTF">2025-07-21T08:49:00Z</dcterms:created>
  <dcterms:modified xsi:type="dcterms:W3CDTF">2025-12-22T11:02:00Z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0x0101891000856E4C5FB08E9B42B22B854A91D6D416</vt:lpwstr>
  </property>
  <property fmtid="{D5CDD505-2E9C-101B-9397-08002B2CF9AE}" pid="3" name="MSIP_Label_44c1d064-c8ff-4fa9-8412-64fa9b81d496_Enabled">
    <vt:lpwstr>true</vt:lpwstr>
  </property>
  <property fmtid="{D5CDD505-2E9C-101B-9397-08002B2CF9AE}" pid="4" name="MSIP_Label_44c1d064-c8ff-4fa9-8412-64fa9b81d496_SetDate">
    <vt:lpwstr>2025-07-07T12:20:37Z</vt:lpwstr>
  </property>
  <property fmtid="{D5CDD505-2E9C-101B-9397-08002B2CF9AE}" pid="5" name="MSIP_Label_44c1d064-c8ff-4fa9-8412-64fa9b81d496_Method">
    <vt:lpwstr>Privileged</vt:lpwstr>
  </property>
  <property fmtid="{D5CDD505-2E9C-101B-9397-08002B2CF9AE}" pid="6" name="MSIP_Label_44c1d064-c8ff-4fa9-8412-64fa9b81d496_Name">
    <vt:lpwstr>Chronione</vt:lpwstr>
  </property>
  <property fmtid="{D5CDD505-2E9C-101B-9397-08002B2CF9AE}" pid="7" name="MSIP_Label_44c1d064-c8ff-4fa9-8412-64fa9b81d496_SiteId">
    <vt:lpwstr>e9895a11-04dc-4848-aa12-7fca9faefb60</vt:lpwstr>
  </property>
  <property fmtid="{D5CDD505-2E9C-101B-9397-08002B2CF9AE}" pid="8" name="MSIP_Label_44c1d064-c8ff-4fa9-8412-64fa9b81d496_ActionId">
    <vt:lpwstr>44318315-ac8d-4ce0-a2dd-e41c54264735</vt:lpwstr>
  </property>
  <property fmtid="{D5CDD505-2E9C-101B-9397-08002B2CF9AE}" pid="9" name="MSIP_Label_44c1d064-c8ff-4fa9-8412-64fa9b81d496_ContentBits">
    <vt:lpwstr>1</vt:lpwstr>
  </property>
  <property fmtid="{D5CDD505-2E9C-101B-9397-08002B2CF9AE}" pid="10" name="_dlc_DocIdItemGuid">
    <vt:lpwstr>3006def7-fba0-44e6-85b3-2e80f6d952a4</vt:lpwstr>
  </property>
</Properties>
</file>